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E260B1" w14:textId="18FB7A91" w:rsidR="000036C0" w:rsidRPr="00B00DAC" w:rsidRDefault="00284F34" w:rsidP="00B00DAC">
      <w:pPr>
        <w:suppressAutoHyphens/>
        <w:spacing w:after="0" w:line="240" w:lineRule="auto"/>
        <w:jc w:val="both"/>
        <w:rPr>
          <w:rFonts w:ascii="Verdana" w:eastAsia="Times New Roman" w:hAnsi="Verdana" w:cs="Times New Roman"/>
          <w:b/>
          <w:color w:val="000000"/>
          <w:sz w:val="32"/>
          <w:szCs w:val="36"/>
        </w:rPr>
      </w:pPr>
      <w:r w:rsidRPr="00B00DAC">
        <w:rPr>
          <w:rFonts w:ascii="Verdana" w:eastAsia="Times New Roman" w:hAnsi="Verdana" w:cs="Times New Roman"/>
          <w:b/>
          <w:color w:val="000000"/>
          <w:sz w:val="32"/>
          <w:szCs w:val="36"/>
        </w:rPr>
        <w:t>The New Accelerator</w:t>
      </w:r>
    </w:p>
    <w:p w14:paraId="7417421F" w14:textId="77777777" w:rsidR="00284F34" w:rsidRPr="00B00DAC" w:rsidRDefault="00284F34" w:rsidP="00B00DAC">
      <w:pPr>
        <w:suppressAutoHyphens/>
        <w:spacing w:after="0" w:line="240" w:lineRule="auto"/>
        <w:jc w:val="both"/>
        <w:rPr>
          <w:rFonts w:ascii="Verdana" w:eastAsia="Times New Roman" w:hAnsi="Verdana" w:cs="Times New Roman"/>
          <w:color w:val="000000"/>
          <w:sz w:val="24"/>
          <w:szCs w:val="36"/>
        </w:rPr>
      </w:pPr>
      <w:r w:rsidRPr="00B00DAC">
        <w:rPr>
          <w:rFonts w:ascii="Verdana" w:eastAsia="Times New Roman" w:hAnsi="Verdana" w:cs="Times New Roman"/>
          <w:color w:val="000000"/>
          <w:sz w:val="24"/>
          <w:szCs w:val="36"/>
        </w:rPr>
        <w:t>H. G. Wells</w:t>
      </w:r>
    </w:p>
    <w:p w14:paraId="0299BCDC" w14:textId="77777777" w:rsidR="00284F34" w:rsidRPr="00B00DAC" w:rsidRDefault="00284F34" w:rsidP="00B00DAC">
      <w:pPr>
        <w:suppressAutoHyphens/>
        <w:spacing w:after="0" w:line="240" w:lineRule="auto"/>
        <w:ind w:firstLine="283"/>
        <w:jc w:val="both"/>
        <w:rPr>
          <w:rFonts w:ascii="Verdana" w:eastAsia="Times New Roman" w:hAnsi="Verdana" w:cs="Times New Roman"/>
          <w:color w:val="000000"/>
          <w:sz w:val="20"/>
          <w:szCs w:val="36"/>
        </w:rPr>
      </w:pPr>
    </w:p>
    <w:p w14:paraId="3EA43487" w14:textId="77777777" w:rsidR="000036C0" w:rsidRPr="00B00DAC" w:rsidRDefault="000036C0" w:rsidP="00B00DAC">
      <w:pPr>
        <w:suppressAutoHyphens/>
        <w:spacing w:after="0" w:line="240" w:lineRule="auto"/>
        <w:ind w:firstLine="283"/>
        <w:jc w:val="both"/>
        <w:rPr>
          <w:rFonts w:ascii="Verdana" w:eastAsia="Times New Roman" w:hAnsi="Verdana" w:cs="Times New Roman"/>
          <w:color w:val="000000"/>
          <w:sz w:val="20"/>
          <w:szCs w:val="32"/>
        </w:rPr>
      </w:pPr>
      <w:r w:rsidRPr="00B00DAC">
        <w:rPr>
          <w:rFonts w:ascii="Verdana" w:eastAsia="Times New Roman" w:hAnsi="Verdana" w:cs="Times New Roman"/>
          <w:color w:val="000000"/>
          <w:sz w:val="20"/>
          <w:szCs w:val="32"/>
        </w:rPr>
        <w:t>Certainly, if ever a man found a guinea, when he was looking for a pin it is my good friend Professor Gibberne. I have heard before of investigators overshooting the mark, but never quite to the extent that he has done. He has really, this time at any rate, without any touch of exaggeration in the phrase, found something to revolutionise human life. And that when he was simply seeking an all-round nervous stimulant to bring languid people up to the stresses of these pushful days. I have tasted the stuff now several times, and I cannot do better than describe the effect the thing had on me. That there are astonishing experiences in store for all in search of new sensations will become apparent enough.</w:t>
      </w:r>
    </w:p>
    <w:p w14:paraId="3C7FEACC" w14:textId="306170D6" w:rsidR="000036C0" w:rsidRPr="00B00DAC" w:rsidRDefault="000036C0" w:rsidP="00B00DAC">
      <w:pPr>
        <w:suppressAutoHyphens/>
        <w:spacing w:after="0" w:line="240" w:lineRule="auto"/>
        <w:ind w:firstLine="283"/>
        <w:jc w:val="both"/>
        <w:rPr>
          <w:rFonts w:ascii="Verdana" w:eastAsia="Times New Roman" w:hAnsi="Verdana" w:cs="Times New Roman"/>
          <w:color w:val="000000"/>
          <w:sz w:val="20"/>
          <w:szCs w:val="32"/>
        </w:rPr>
      </w:pPr>
      <w:r w:rsidRPr="00B00DAC">
        <w:rPr>
          <w:rFonts w:ascii="Verdana" w:eastAsia="Times New Roman" w:hAnsi="Verdana" w:cs="Times New Roman"/>
          <w:color w:val="000000"/>
          <w:sz w:val="20"/>
          <w:szCs w:val="32"/>
        </w:rPr>
        <w:t xml:space="preserve">Professor Gibberne, as many people know, is my neighbour in Folkestone. Unless my memory plays me a trick, his portrait at various ages has already appeared in </w:t>
      </w:r>
      <w:r w:rsidR="00B00DAC">
        <w:rPr>
          <w:rFonts w:ascii="Verdana" w:eastAsia="Times New Roman" w:hAnsi="Verdana" w:cs="Times New Roman"/>
          <w:color w:val="000000"/>
          <w:sz w:val="20"/>
          <w:szCs w:val="32"/>
        </w:rPr>
        <w:t>’</w:t>
      </w:r>
      <w:r w:rsidRPr="00B00DAC">
        <w:rPr>
          <w:rFonts w:ascii="Verdana" w:eastAsia="Times New Roman" w:hAnsi="Verdana" w:cs="Times New Roman"/>
          <w:color w:val="000000"/>
          <w:sz w:val="20"/>
          <w:szCs w:val="32"/>
        </w:rPr>
        <w:t>The Strand Magazine</w:t>
      </w:r>
      <w:r w:rsidR="00B00DAC">
        <w:rPr>
          <w:rFonts w:ascii="Verdana" w:eastAsia="Times New Roman" w:hAnsi="Verdana" w:cs="Times New Roman"/>
          <w:color w:val="000000"/>
          <w:sz w:val="20"/>
          <w:szCs w:val="32"/>
        </w:rPr>
        <w:t>’—</w:t>
      </w:r>
      <w:r w:rsidRPr="00B00DAC">
        <w:rPr>
          <w:rFonts w:ascii="Verdana" w:eastAsia="Times New Roman" w:hAnsi="Verdana" w:cs="Times New Roman"/>
          <w:color w:val="000000"/>
          <w:sz w:val="20"/>
          <w:szCs w:val="32"/>
        </w:rPr>
        <w:t>I think late in 1899; but I am unable to look it up because I have lent that volume to some one who has never sent it back. The reader may, perhaps, recall the high forehead and the singularly long black eyebrows that give such a Mephistophelian touch to his face. He occupies one of those pleasant little detached houses in the mixed style that make the western end of the Upper Sandgate Road so interesting. His is the one with the Flemish gables and the Moorish portico, and it is in the little room with the mullioned bay window that he works when he is down here, and in which of an evening we have so often smoked and talked together. He is a mighty jester, but besides, he likes to talk to me about his work; he is one of those men who find a help and stimulus in talking, and so I have been able to follow the conception of the New Accelerator right up from a very early stage. Of course, the greater portion of his experimental work is not done in Folkestone, but in Gower Street, in the fine new laboratory next to the hospital that he has been the first to use.</w:t>
      </w:r>
    </w:p>
    <w:p w14:paraId="3E1B1502" w14:textId="2B1C37E6" w:rsidR="00B00DAC" w:rsidRDefault="000036C0" w:rsidP="00B00DAC">
      <w:pPr>
        <w:suppressAutoHyphens/>
        <w:spacing w:after="0" w:line="240" w:lineRule="auto"/>
        <w:ind w:firstLine="283"/>
        <w:jc w:val="both"/>
        <w:rPr>
          <w:rFonts w:ascii="Verdana" w:eastAsia="Times New Roman" w:hAnsi="Verdana" w:cs="Times New Roman"/>
          <w:color w:val="000000"/>
          <w:sz w:val="20"/>
          <w:szCs w:val="32"/>
        </w:rPr>
      </w:pPr>
      <w:r w:rsidRPr="00B00DAC">
        <w:rPr>
          <w:rFonts w:ascii="Verdana" w:eastAsia="Times New Roman" w:hAnsi="Verdana" w:cs="Times New Roman"/>
          <w:color w:val="000000"/>
          <w:sz w:val="20"/>
          <w:szCs w:val="32"/>
        </w:rPr>
        <w:t>As every one knows, or at least as all intelligent people know, the special department in which Gibberne has gained so great and deserved a reputation among physiologists is the action of drugs upon the nervous system. Upon soporifics, sedatives, and anaesthetics he is, I am told, unequalled. He is also a chemist of considerable eminence, and I suppose in the subtle and complex jungle of riddles that centres about the ganglion cell and the axis fibre there are little cleared places of his making, little glades of illumination, that until he sees fit to publish his results, are still inaccessible to every other living man. And in the last few years he has been particularly assiduous upon this question of nervous stimulants, and already, before the discovery of the New Accelerator, very successful with them. Medical science has to thank him for at least three distinct and absolutely safe invigorators of unrivalled value to practising men. In cases of exhaustion the preparation known as Gibberne</w:t>
      </w:r>
      <w:r w:rsidR="00B00DAC">
        <w:rPr>
          <w:rFonts w:ascii="Verdana" w:eastAsia="Times New Roman" w:hAnsi="Verdana" w:cs="Times New Roman"/>
          <w:color w:val="000000"/>
          <w:sz w:val="20"/>
          <w:szCs w:val="32"/>
        </w:rPr>
        <w:t>’s</w:t>
      </w:r>
      <w:r w:rsidRPr="00B00DAC">
        <w:rPr>
          <w:rFonts w:ascii="Verdana" w:eastAsia="Times New Roman" w:hAnsi="Verdana" w:cs="Times New Roman"/>
          <w:color w:val="000000"/>
          <w:sz w:val="20"/>
          <w:szCs w:val="32"/>
        </w:rPr>
        <w:t xml:space="preserve"> B Syrup has, I suppose, saved more lives already than any lifeboat round the coast.</w:t>
      </w:r>
    </w:p>
    <w:p w14:paraId="165066C7" w14:textId="3CAB3637" w:rsidR="00B00DAC" w:rsidRDefault="00B00DAC" w:rsidP="00B00DA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But none of these little things begin to satisfy me yet,</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he told me nearly a year ago.</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Either they increase the central energy without affecting the nerves or they simply increase the available energy by lowering the nervous conductivity; and all of them are unequal and local in their operation. One wakes up the heart and viscera and leaves the brain stupefied, one gets at the brain champagne fashion and does nothing good for the solar plexus, and what I want</w:t>
      </w: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and what, if it</w:t>
      </w:r>
      <w:r>
        <w:rPr>
          <w:rFonts w:ascii="Verdana" w:eastAsia="Times New Roman" w:hAnsi="Verdana" w:cs="Times New Roman"/>
          <w:color w:val="000000"/>
          <w:sz w:val="20"/>
          <w:szCs w:val="32"/>
        </w:rPr>
        <w:t>’s</w:t>
      </w:r>
      <w:r w:rsidR="000036C0" w:rsidRPr="00B00DAC">
        <w:rPr>
          <w:rFonts w:ascii="Verdana" w:eastAsia="Times New Roman" w:hAnsi="Verdana" w:cs="Times New Roman"/>
          <w:color w:val="000000"/>
          <w:sz w:val="20"/>
          <w:szCs w:val="32"/>
        </w:rPr>
        <w:t xml:space="preserve"> an earthly possibility, I mean to have</w:t>
      </w: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is a stimulant that stimulates all round, that wakes you up for a time from the crown of your head to the tip of your great toe, and makes you go two</w:t>
      </w: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or even three to everybody else</w:t>
      </w:r>
      <w:r>
        <w:rPr>
          <w:rFonts w:ascii="Verdana" w:eastAsia="Times New Roman" w:hAnsi="Verdana" w:cs="Times New Roman"/>
          <w:color w:val="000000"/>
          <w:sz w:val="20"/>
          <w:szCs w:val="32"/>
        </w:rPr>
        <w:t>’s</w:t>
      </w:r>
      <w:r w:rsidR="000036C0" w:rsidRPr="00B00DAC">
        <w:rPr>
          <w:rFonts w:ascii="Verdana" w:eastAsia="Times New Roman" w:hAnsi="Verdana" w:cs="Times New Roman"/>
          <w:color w:val="000000"/>
          <w:sz w:val="20"/>
          <w:szCs w:val="32"/>
        </w:rPr>
        <w:t xml:space="preserve"> one. Eh? That</w:t>
      </w:r>
      <w:r>
        <w:rPr>
          <w:rFonts w:ascii="Verdana" w:eastAsia="Times New Roman" w:hAnsi="Verdana" w:cs="Times New Roman"/>
          <w:color w:val="000000"/>
          <w:sz w:val="20"/>
          <w:szCs w:val="32"/>
        </w:rPr>
        <w:t>’s</w:t>
      </w:r>
      <w:r w:rsidR="000036C0" w:rsidRPr="00B00DAC">
        <w:rPr>
          <w:rFonts w:ascii="Verdana" w:eastAsia="Times New Roman" w:hAnsi="Verdana" w:cs="Times New Roman"/>
          <w:color w:val="000000"/>
          <w:sz w:val="20"/>
          <w:szCs w:val="32"/>
        </w:rPr>
        <w:t xml:space="preserve"> the thing </w:t>
      </w:r>
      <w:r>
        <w:rPr>
          <w:rFonts w:ascii="Verdana" w:eastAsia="Times New Roman" w:hAnsi="Verdana" w:cs="Times New Roman"/>
          <w:color w:val="000000"/>
          <w:sz w:val="20"/>
          <w:szCs w:val="32"/>
        </w:rPr>
        <w:t>I’m</w:t>
      </w:r>
      <w:r w:rsidR="000036C0" w:rsidRPr="00B00DAC">
        <w:rPr>
          <w:rFonts w:ascii="Verdana" w:eastAsia="Times New Roman" w:hAnsi="Verdana" w:cs="Times New Roman"/>
          <w:color w:val="000000"/>
          <w:sz w:val="20"/>
          <w:szCs w:val="32"/>
        </w:rPr>
        <w:t xml:space="preserve"> after.</w:t>
      </w:r>
      <w:r>
        <w:rPr>
          <w:rFonts w:ascii="Verdana" w:eastAsia="Times New Roman" w:hAnsi="Verdana" w:cs="Times New Roman"/>
          <w:color w:val="000000"/>
          <w:sz w:val="20"/>
          <w:szCs w:val="32"/>
        </w:rPr>
        <w:t>”</w:t>
      </w:r>
    </w:p>
    <w:p w14:paraId="27EEF7DE" w14:textId="22EA6C7B" w:rsidR="00B00DAC" w:rsidRDefault="00B00DAC" w:rsidP="00B00DA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It would tire a man,</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I said.</w:t>
      </w:r>
    </w:p>
    <w:p w14:paraId="47AB517E" w14:textId="66A57940" w:rsidR="00B00DAC" w:rsidRDefault="00B00DAC" w:rsidP="00B00DA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Not a doubt of it. And you</w:t>
      </w:r>
      <w:r>
        <w:rPr>
          <w:rFonts w:ascii="Verdana" w:eastAsia="Times New Roman" w:hAnsi="Verdana" w:cs="Times New Roman"/>
          <w:color w:val="000000"/>
          <w:sz w:val="20"/>
          <w:szCs w:val="32"/>
        </w:rPr>
        <w:t>’d</w:t>
      </w:r>
      <w:r w:rsidR="000036C0" w:rsidRPr="00B00DAC">
        <w:rPr>
          <w:rFonts w:ascii="Verdana" w:eastAsia="Times New Roman" w:hAnsi="Verdana" w:cs="Times New Roman"/>
          <w:color w:val="000000"/>
          <w:sz w:val="20"/>
          <w:szCs w:val="32"/>
        </w:rPr>
        <w:t xml:space="preserve"> eat double or treble</w:t>
      </w: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and all that. But just think what the thing would mean. Imagine yourself with a little phial like this</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he held up a little bottle of green glass and marked his points with it</w:t>
      </w: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"and in this precious phial is the power to think twice as fast, move twice as quickly, do twice as much work in a given time as you could otherwise do.</w:t>
      </w:r>
      <w:r>
        <w:rPr>
          <w:rFonts w:ascii="Verdana" w:eastAsia="Times New Roman" w:hAnsi="Verdana" w:cs="Times New Roman"/>
          <w:color w:val="000000"/>
          <w:sz w:val="20"/>
          <w:szCs w:val="32"/>
        </w:rPr>
        <w:t>”</w:t>
      </w:r>
    </w:p>
    <w:p w14:paraId="59B46C9B" w14:textId="77777777" w:rsidR="00B00DAC" w:rsidRDefault="00B00DAC" w:rsidP="00B00DA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But is such a thing possible?</w:t>
      </w:r>
      <w:r>
        <w:rPr>
          <w:rFonts w:ascii="Verdana" w:eastAsia="Times New Roman" w:hAnsi="Verdana" w:cs="Times New Roman"/>
          <w:color w:val="000000"/>
          <w:sz w:val="20"/>
          <w:szCs w:val="32"/>
        </w:rPr>
        <w:t>”</w:t>
      </w:r>
    </w:p>
    <w:p w14:paraId="07CCDC04" w14:textId="35BA3FE1" w:rsidR="00B00DAC" w:rsidRDefault="00B00DAC" w:rsidP="00B00DA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I believe so. If it is</w:t>
      </w:r>
      <w:r>
        <w:rPr>
          <w:rFonts w:ascii="Verdana" w:eastAsia="Times New Roman" w:hAnsi="Verdana" w:cs="Times New Roman"/>
          <w:color w:val="000000"/>
          <w:sz w:val="20"/>
          <w:szCs w:val="32"/>
        </w:rPr>
        <w:t>n’t</w:t>
      </w:r>
      <w:r w:rsidR="000036C0" w:rsidRPr="00B00DAC">
        <w:rPr>
          <w:rFonts w:ascii="Verdana" w:eastAsia="Times New Roman" w:hAnsi="Verdana" w:cs="Times New Roman"/>
          <w:color w:val="000000"/>
          <w:sz w:val="20"/>
          <w:szCs w:val="32"/>
        </w:rPr>
        <w:t>, I</w:t>
      </w:r>
      <w:r>
        <w:rPr>
          <w:rFonts w:ascii="Verdana" w:eastAsia="Times New Roman" w:hAnsi="Verdana" w:cs="Times New Roman"/>
          <w:color w:val="000000"/>
          <w:sz w:val="20"/>
          <w:szCs w:val="32"/>
        </w:rPr>
        <w:t xml:space="preserve">’ve </w:t>
      </w:r>
      <w:r w:rsidR="000036C0" w:rsidRPr="00B00DAC">
        <w:rPr>
          <w:rFonts w:ascii="Verdana" w:eastAsia="Times New Roman" w:hAnsi="Verdana" w:cs="Times New Roman"/>
          <w:color w:val="000000"/>
          <w:sz w:val="20"/>
          <w:szCs w:val="32"/>
        </w:rPr>
        <w:t>wasted my time for a year. These various preparations of the hypophosphites, for example, seem to show that something of the sort...Even if it was only one and a half times as fast it would do.</w:t>
      </w:r>
      <w:r>
        <w:rPr>
          <w:rFonts w:ascii="Verdana" w:eastAsia="Times New Roman" w:hAnsi="Verdana" w:cs="Times New Roman"/>
          <w:color w:val="000000"/>
          <w:sz w:val="20"/>
          <w:szCs w:val="32"/>
        </w:rPr>
        <w:t>”</w:t>
      </w:r>
    </w:p>
    <w:p w14:paraId="7025C87A" w14:textId="79B74B33" w:rsidR="00B00DAC" w:rsidRDefault="00B00DAC" w:rsidP="00B00DA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It would do,</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I said.</w:t>
      </w:r>
    </w:p>
    <w:p w14:paraId="6B04CEF5" w14:textId="77777777" w:rsidR="00B00DAC" w:rsidRDefault="00B00DAC" w:rsidP="00B00DA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If you were a statesman in a corner, for example, time rushing up against you, something urgent to be done, eh?</w:t>
      </w:r>
      <w:r>
        <w:rPr>
          <w:rFonts w:ascii="Verdana" w:eastAsia="Times New Roman" w:hAnsi="Verdana" w:cs="Times New Roman"/>
          <w:color w:val="000000"/>
          <w:sz w:val="20"/>
          <w:szCs w:val="32"/>
        </w:rPr>
        <w:t>”</w:t>
      </w:r>
    </w:p>
    <w:p w14:paraId="5872D0F4" w14:textId="59213BED" w:rsidR="00B00DAC" w:rsidRDefault="00B00DAC" w:rsidP="00B00DA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He could dose his private secretary,</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I said.</w:t>
      </w:r>
    </w:p>
    <w:p w14:paraId="2063D070" w14:textId="2D3B00E1" w:rsidR="00B00DAC" w:rsidRDefault="00B00DAC" w:rsidP="00B00DA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And gain</w:t>
      </w: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double time. And think if you, for example, wanted to finish a book.</w:t>
      </w:r>
      <w:r>
        <w:rPr>
          <w:rFonts w:ascii="Verdana" w:eastAsia="Times New Roman" w:hAnsi="Verdana" w:cs="Times New Roman"/>
          <w:color w:val="000000"/>
          <w:sz w:val="20"/>
          <w:szCs w:val="32"/>
        </w:rPr>
        <w:t>”</w:t>
      </w:r>
    </w:p>
    <w:p w14:paraId="24F14F7E" w14:textId="1C960F07" w:rsidR="00B00DAC" w:rsidRDefault="00B00DAC" w:rsidP="00B00DA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Usually,</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I said,</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I wish I</w:t>
      </w:r>
      <w:r>
        <w:rPr>
          <w:rFonts w:ascii="Verdana" w:eastAsia="Times New Roman" w:hAnsi="Verdana" w:cs="Times New Roman"/>
          <w:color w:val="000000"/>
          <w:sz w:val="20"/>
          <w:szCs w:val="32"/>
        </w:rPr>
        <w:t>’d</w:t>
      </w:r>
      <w:r w:rsidR="000036C0" w:rsidRPr="00B00DAC">
        <w:rPr>
          <w:rFonts w:ascii="Verdana" w:eastAsia="Times New Roman" w:hAnsi="Verdana" w:cs="Times New Roman"/>
          <w:color w:val="000000"/>
          <w:sz w:val="20"/>
          <w:szCs w:val="32"/>
        </w:rPr>
        <w:t xml:space="preserve"> never begun </w:t>
      </w: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em.</w:t>
      </w:r>
      <w:r>
        <w:rPr>
          <w:rFonts w:ascii="Verdana" w:eastAsia="Times New Roman" w:hAnsi="Verdana" w:cs="Times New Roman"/>
          <w:color w:val="000000"/>
          <w:sz w:val="20"/>
          <w:szCs w:val="32"/>
        </w:rPr>
        <w:t>”</w:t>
      </w:r>
    </w:p>
    <w:p w14:paraId="404F2739" w14:textId="74C31512" w:rsidR="00B00DAC" w:rsidRDefault="00B00DAC" w:rsidP="00B00DA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Or a doctor, driven to death, wants to sit down and think out a case. Or a barrister</w:t>
      </w: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or a man cramming for an examination.</w:t>
      </w:r>
      <w:r>
        <w:rPr>
          <w:rFonts w:ascii="Verdana" w:eastAsia="Times New Roman" w:hAnsi="Verdana" w:cs="Times New Roman"/>
          <w:color w:val="000000"/>
          <w:sz w:val="20"/>
          <w:szCs w:val="32"/>
        </w:rPr>
        <w:t>”</w:t>
      </w:r>
    </w:p>
    <w:p w14:paraId="254B240F" w14:textId="22AD9515" w:rsidR="00B00DAC" w:rsidRDefault="00B00DAC" w:rsidP="00B00DA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Worth a guinea a drop,</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said I,</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and more</w:t>
      </w: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to men like that.</w:t>
      </w:r>
      <w:r>
        <w:rPr>
          <w:rFonts w:ascii="Verdana" w:eastAsia="Times New Roman" w:hAnsi="Verdana" w:cs="Times New Roman"/>
          <w:color w:val="000000"/>
          <w:sz w:val="20"/>
          <w:szCs w:val="32"/>
        </w:rPr>
        <w:t>”</w:t>
      </w:r>
    </w:p>
    <w:p w14:paraId="496A723D" w14:textId="77777777" w:rsidR="00B00DAC" w:rsidRDefault="00B00DAC" w:rsidP="00B00DA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And in a duel, again,</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said Gibberne,</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Where it all depends on your quickness in pulling the trigger.</w:t>
      </w:r>
      <w:r>
        <w:rPr>
          <w:rFonts w:ascii="Verdana" w:eastAsia="Times New Roman" w:hAnsi="Verdana" w:cs="Times New Roman"/>
          <w:color w:val="000000"/>
          <w:sz w:val="20"/>
          <w:szCs w:val="32"/>
        </w:rPr>
        <w:t>”</w:t>
      </w:r>
    </w:p>
    <w:p w14:paraId="65F7292F" w14:textId="4EB3239F" w:rsidR="00B00DAC" w:rsidRDefault="00B00DAC" w:rsidP="00B00DA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Or in fencing,</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I echoed.</w:t>
      </w:r>
    </w:p>
    <w:p w14:paraId="7D9883E3" w14:textId="54BEFE2B" w:rsidR="00B00DAC" w:rsidRDefault="00B00DAC" w:rsidP="00B00DA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You see,</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said Gibberne,</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if I get it as an all-round thing it will really do you no harm at all</w:t>
      </w: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except perhaps to an infinitesimal degree it brings you nearer old age. You will just have lived twice to other people</w:t>
      </w:r>
      <w:r>
        <w:rPr>
          <w:rFonts w:ascii="Verdana" w:eastAsia="Times New Roman" w:hAnsi="Verdana" w:cs="Times New Roman"/>
          <w:color w:val="000000"/>
          <w:sz w:val="20"/>
          <w:szCs w:val="32"/>
        </w:rPr>
        <w:t>’s</w:t>
      </w:r>
      <w:r w:rsidR="000036C0" w:rsidRPr="00B00DAC">
        <w:rPr>
          <w:rFonts w:ascii="Verdana" w:eastAsia="Times New Roman" w:hAnsi="Verdana" w:cs="Times New Roman"/>
          <w:color w:val="000000"/>
          <w:sz w:val="20"/>
          <w:szCs w:val="32"/>
        </w:rPr>
        <w:t xml:space="preserve"> once</w:t>
      </w:r>
      <w:r>
        <w:rPr>
          <w:rFonts w:ascii="Verdana" w:eastAsia="Times New Roman" w:hAnsi="Verdana" w:cs="Times New Roman"/>
          <w:color w:val="000000"/>
          <w:sz w:val="20"/>
          <w:szCs w:val="32"/>
        </w:rPr>
        <w:t>—”</w:t>
      </w:r>
    </w:p>
    <w:p w14:paraId="654383BB" w14:textId="7D0039EC" w:rsidR="00B00DAC" w:rsidRDefault="00B00DAC" w:rsidP="00B00DA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I suppose,</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I meditated,</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in a duel</w:t>
      </w: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it would be fair?</w:t>
      </w:r>
      <w:r>
        <w:rPr>
          <w:rFonts w:ascii="Verdana" w:eastAsia="Times New Roman" w:hAnsi="Verdana" w:cs="Times New Roman"/>
          <w:color w:val="000000"/>
          <w:sz w:val="20"/>
          <w:szCs w:val="32"/>
        </w:rPr>
        <w:t>”</w:t>
      </w:r>
    </w:p>
    <w:p w14:paraId="7AEFFF91" w14:textId="221790EE" w:rsidR="000036C0" w:rsidRPr="00B00DAC" w:rsidRDefault="00B00DAC" w:rsidP="00B00DA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That</w:t>
      </w:r>
      <w:r>
        <w:rPr>
          <w:rFonts w:ascii="Verdana" w:eastAsia="Times New Roman" w:hAnsi="Verdana" w:cs="Times New Roman"/>
          <w:color w:val="000000"/>
          <w:sz w:val="20"/>
          <w:szCs w:val="32"/>
        </w:rPr>
        <w:t>’s</w:t>
      </w:r>
      <w:r w:rsidR="000036C0" w:rsidRPr="00B00DAC">
        <w:rPr>
          <w:rFonts w:ascii="Verdana" w:eastAsia="Times New Roman" w:hAnsi="Verdana" w:cs="Times New Roman"/>
          <w:color w:val="000000"/>
          <w:sz w:val="20"/>
          <w:szCs w:val="32"/>
        </w:rPr>
        <w:t xml:space="preserve"> a question for the seconds,</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said Gibberne.</w:t>
      </w:r>
    </w:p>
    <w:p w14:paraId="7F985B00" w14:textId="6AA0A5C7" w:rsidR="00B00DAC" w:rsidRDefault="000036C0" w:rsidP="00B00DAC">
      <w:pPr>
        <w:suppressAutoHyphens/>
        <w:spacing w:after="0" w:line="240" w:lineRule="auto"/>
        <w:ind w:firstLine="283"/>
        <w:jc w:val="both"/>
        <w:rPr>
          <w:rFonts w:ascii="Verdana" w:eastAsia="Times New Roman" w:hAnsi="Verdana" w:cs="Times New Roman"/>
          <w:color w:val="000000"/>
          <w:sz w:val="20"/>
          <w:szCs w:val="32"/>
        </w:rPr>
      </w:pPr>
      <w:r w:rsidRPr="00B00DAC">
        <w:rPr>
          <w:rFonts w:ascii="Verdana" w:eastAsia="Times New Roman" w:hAnsi="Verdana" w:cs="Times New Roman"/>
          <w:color w:val="000000"/>
          <w:sz w:val="20"/>
          <w:szCs w:val="32"/>
        </w:rPr>
        <w:t>I harked back further.</w:t>
      </w:r>
      <w:r w:rsidR="00B00DAC">
        <w:rPr>
          <w:rFonts w:ascii="Verdana" w:eastAsia="Times New Roman" w:hAnsi="Verdana" w:cs="Times New Roman"/>
          <w:color w:val="000000"/>
          <w:sz w:val="20"/>
          <w:szCs w:val="32"/>
        </w:rPr>
        <w:t xml:space="preserve"> “</w:t>
      </w:r>
      <w:r w:rsidRPr="00B00DAC">
        <w:rPr>
          <w:rFonts w:ascii="Verdana" w:eastAsia="Times New Roman" w:hAnsi="Verdana" w:cs="Times New Roman"/>
          <w:color w:val="000000"/>
          <w:sz w:val="20"/>
          <w:szCs w:val="32"/>
        </w:rPr>
        <w:t>And you really think such a thing Is possible?</w:t>
      </w:r>
      <w:r w:rsidR="00B00DAC">
        <w:rPr>
          <w:rFonts w:ascii="Verdana" w:eastAsia="Times New Roman" w:hAnsi="Verdana" w:cs="Times New Roman"/>
          <w:color w:val="000000"/>
          <w:sz w:val="20"/>
          <w:szCs w:val="32"/>
        </w:rPr>
        <w:t xml:space="preserve">” </w:t>
      </w:r>
      <w:r w:rsidRPr="00B00DAC">
        <w:rPr>
          <w:rFonts w:ascii="Verdana" w:eastAsia="Times New Roman" w:hAnsi="Verdana" w:cs="Times New Roman"/>
          <w:color w:val="000000"/>
          <w:sz w:val="20"/>
          <w:szCs w:val="32"/>
        </w:rPr>
        <w:t>I said.</w:t>
      </w:r>
    </w:p>
    <w:p w14:paraId="22436B2E" w14:textId="5B3FB33A" w:rsidR="00B00DAC" w:rsidRDefault="00B00DAC" w:rsidP="00B00DA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As possible,</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said Gibberne, and glanced at something that went throbbing by the window,</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as a motor-bus. As a matter of fact</w:t>
      </w:r>
      <w:r>
        <w:rPr>
          <w:rFonts w:ascii="Verdana" w:eastAsia="Times New Roman" w:hAnsi="Verdana" w:cs="Times New Roman"/>
          <w:color w:val="000000"/>
          <w:sz w:val="20"/>
          <w:szCs w:val="32"/>
        </w:rPr>
        <w:t>—”</w:t>
      </w:r>
    </w:p>
    <w:p w14:paraId="5DAD0738" w14:textId="1B472C1A" w:rsidR="00B00DAC" w:rsidRDefault="000036C0" w:rsidP="00B00DAC">
      <w:pPr>
        <w:suppressAutoHyphens/>
        <w:spacing w:after="0" w:line="240" w:lineRule="auto"/>
        <w:ind w:firstLine="283"/>
        <w:jc w:val="both"/>
        <w:rPr>
          <w:rFonts w:ascii="Verdana" w:eastAsia="Times New Roman" w:hAnsi="Verdana" w:cs="Times New Roman"/>
          <w:color w:val="000000"/>
          <w:sz w:val="20"/>
          <w:szCs w:val="32"/>
        </w:rPr>
      </w:pPr>
      <w:r w:rsidRPr="00B00DAC">
        <w:rPr>
          <w:rFonts w:ascii="Verdana" w:eastAsia="Times New Roman" w:hAnsi="Verdana" w:cs="Times New Roman"/>
          <w:color w:val="000000"/>
          <w:sz w:val="20"/>
          <w:szCs w:val="32"/>
        </w:rPr>
        <w:t>He paused and smiled at me deeply, and tapped slowly on the edge of his desk with the green phial.</w:t>
      </w:r>
      <w:r w:rsidR="00B00DAC">
        <w:rPr>
          <w:rFonts w:ascii="Verdana" w:eastAsia="Times New Roman" w:hAnsi="Verdana" w:cs="Times New Roman"/>
          <w:color w:val="000000"/>
          <w:sz w:val="20"/>
          <w:szCs w:val="32"/>
        </w:rPr>
        <w:t xml:space="preserve"> “</w:t>
      </w:r>
      <w:r w:rsidRPr="00B00DAC">
        <w:rPr>
          <w:rFonts w:ascii="Verdana" w:eastAsia="Times New Roman" w:hAnsi="Verdana" w:cs="Times New Roman"/>
          <w:color w:val="000000"/>
          <w:sz w:val="20"/>
          <w:szCs w:val="32"/>
        </w:rPr>
        <w:t>I think I know the stuff...Already I</w:t>
      </w:r>
      <w:r w:rsidR="00B00DAC">
        <w:rPr>
          <w:rFonts w:ascii="Verdana" w:eastAsia="Times New Roman" w:hAnsi="Verdana" w:cs="Times New Roman"/>
          <w:color w:val="000000"/>
          <w:sz w:val="20"/>
          <w:szCs w:val="32"/>
        </w:rPr>
        <w:t xml:space="preserve">’ve </w:t>
      </w:r>
      <w:r w:rsidRPr="00B00DAC">
        <w:rPr>
          <w:rFonts w:ascii="Verdana" w:eastAsia="Times New Roman" w:hAnsi="Verdana" w:cs="Times New Roman"/>
          <w:color w:val="000000"/>
          <w:sz w:val="20"/>
          <w:szCs w:val="32"/>
        </w:rPr>
        <w:t>got something coming.</w:t>
      </w:r>
      <w:r w:rsidR="00B00DAC">
        <w:rPr>
          <w:rFonts w:ascii="Verdana" w:eastAsia="Times New Roman" w:hAnsi="Verdana" w:cs="Times New Roman"/>
          <w:color w:val="000000"/>
          <w:sz w:val="20"/>
          <w:szCs w:val="32"/>
        </w:rPr>
        <w:t xml:space="preserve">” </w:t>
      </w:r>
      <w:r w:rsidRPr="00B00DAC">
        <w:rPr>
          <w:rFonts w:ascii="Verdana" w:eastAsia="Times New Roman" w:hAnsi="Verdana" w:cs="Times New Roman"/>
          <w:color w:val="000000"/>
          <w:sz w:val="20"/>
          <w:szCs w:val="32"/>
        </w:rPr>
        <w:t>The nervous smile upon his face betrayed the gravity of his revelation. He rarely talked of his actual experimental work unless things were very near the end.</w:t>
      </w:r>
      <w:r w:rsidR="00B00DAC">
        <w:rPr>
          <w:rFonts w:ascii="Verdana" w:eastAsia="Times New Roman" w:hAnsi="Verdana" w:cs="Times New Roman"/>
          <w:color w:val="000000"/>
          <w:sz w:val="20"/>
          <w:szCs w:val="32"/>
        </w:rPr>
        <w:t xml:space="preserve"> “</w:t>
      </w:r>
      <w:r w:rsidRPr="00B00DAC">
        <w:rPr>
          <w:rFonts w:ascii="Verdana" w:eastAsia="Times New Roman" w:hAnsi="Verdana" w:cs="Times New Roman"/>
          <w:color w:val="000000"/>
          <w:sz w:val="20"/>
          <w:szCs w:val="32"/>
        </w:rPr>
        <w:t>And it may be, it may be</w:t>
      </w:r>
      <w:r w:rsidR="00B00DAC">
        <w:rPr>
          <w:rFonts w:ascii="Verdana" w:eastAsia="Times New Roman" w:hAnsi="Verdana" w:cs="Times New Roman"/>
          <w:color w:val="000000"/>
          <w:sz w:val="20"/>
          <w:szCs w:val="32"/>
        </w:rPr>
        <w:t>—</w:t>
      </w:r>
      <w:r w:rsidRPr="00B00DAC">
        <w:rPr>
          <w:rFonts w:ascii="Verdana" w:eastAsia="Times New Roman" w:hAnsi="Verdana" w:cs="Times New Roman"/>
          <w:color w:val="000000"/>
          <w:sz w:val="20"/>
          <w:szCs w:val="32"/>
        </w:rPr>
        <w:t>I should</w:t>
      </w:r>
      <w:r w:rsidR="00B00DAC">
        <w:rPr>
          <w:rFonts w:ascii="Verdana" w:eastAsia="Times New Roman" w:hAnsi="Verdana" w:cs="Times New Roman"/>
          <w:color w:val="000000"/>
          <w:sz w:val="20"/>
          <w:szCs w:val="32"/>
        </w:rPr>
        <w:t>n’t</w:t>
      </w:r>
      <w:r w:rsidRPr="00B00DAC">
        <w:rPr>
          <w:rFonts w:ascii="Verdana" w:eastAsia="Times New Roman" w:hAnsi="Verdana" w:cs="Times New Roman"/>
          <w:color w:val="000000"/>
          <w:sz w:val="20"/>
          <w:szCs w:val="32"/>
        </w:rPr>
        <w:t xml:space="preserve"> be surprised</w:t>
      </w:r>
      <w:r w:rsidR="00B00DAC">
        <w:rPr>
          <w:rFonts w:ascii="Verdana" w:eastAsia="Times New Roman" w:hAnsi="Verdana" w:cs="Times New Roman"/>
          <w:color w:val="000000"/>
          <w:sz w:val="20"/>
          <w:szCs w:val="32"/>
        </w:rPr>
        <w:t>—</w:t>
      </w:r>
      <w:r w:rsidRPr="00B00DAC">
        <w:rPr>
          <w:rFonts w:ascii="Verdana" w:eastAsia="Times New Roman" w:hAnsi="Verdana" w:cs="Times New Roman"/>
          <w:color w:val="000000"/>
          <w:sz w:val="20"/>
          <w:szCs w:val="32"/>
        </w:rPr>
        <w:t>it may even do the thing at a greater rate than twice.</w:t>
      </w:r>
      <w:r w:rsidR="00B00DAC">
        <w:rPr>
          <w:rFonts w:ascii="Verdana" w:eastAsia="Times New Roman" w:hAnsi="Verdana" w:cs="Times New Roman"/>
          <w:color w:val="000000"/>
          <w:sz w:val="20"/>
          <w:szCs w:val="32"/>
        </w:rPr>
        <w:t>”</w:t>
      </w:r>
    </w:p>
    <w:p w14:paraId="374E8F29" w14:textId="0F738474" w:rsidR="00B00DAC" w:rsidRDefault="00B00DAC" w:rsidP="00B00DA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It will be rather a big thing,</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I hazarded.</w:t>
      </w:r>
    </w:p>
    <w:p w14:paraId="1CDF836E" w14:textId="77777777" w:rsidR="00B00DAC" w:rsidRDefault="00B00DAC" w:rsidP="00B00DA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It will be, I think, rather a big thing.</w:t>
      </w:r>
      <w:r>
        <w:rPr>
          <w:rFonts w:ascii="Verdana" w:eastAsia="Times New Roman" w:hAnsi="Verdana" w:cs="Times New Roman"/>
          <w:color w:val="000000"/>
          <w:sz w:val="20"/>
          <w:szCs w:val="32"/>
        </w:rPr>
        <w:t>”</w:t>
      </w:r>
    </w:p>
    <w:p w14:paraId="4EA80E63" w14:textId="76F3014D" w:rsidR="000036C0" w:rsidRPr="00B00DAC" w:rsidRDefault="000036C0" w:rsidP="00B00DAC">
      <w:pPr>
        <w:suppressAutoHyphens/>
        <w:spacing w:after="0" w:line="240" w:lineRule="auto"/>
        <w:ind w:firstLine="283"/>
        <w:jc w:val="both"/>
        <w:rPr>
          <w:rFonts w:ascii="Verdana" w:eastAsia="Times New Roman" w:hAnsi="Verdana" w:cs="Times New Roman"/>
          <w:color w:val="000000"/>
          <w:sz w:val="20"/>
          <w:szCs w:val="32"/>
        </w:rPr>
      </w:pPr>
      <w:r w:rsidRPr="00B00DAC">
        <w:rPr>
          <w:rFonts w:ascii="Verdana" w:eastAsia="Times New Roman" w:hAnsi="Verdana" w:cs="Times New Roman"/>
          <w:color w:val="000000"/>
          <w:sz w:val="20"/>
          <w:szCs w:val="32"/>
        </w:rPr>
        <w:t>But I do</w:t>
      </w:r>
      <w:r w:rsidR="00B00DAC">
        <w:rPr>
          <w:rFonts w:ascii="Verdana" w:eastAsia="Times New Roman" w:hAnsi="Verdana" w:cs="Times New Roman"/>
          <w:color w:val="000000"/>
          <w:sz w:val="20"/>
          <w:szCs w:val="32"/>
        </w:rPr>
        <w:t>n’t</w:t>
      </w:r>
      <w:r w:rsidRPr="00B00DAC">
        <w:rPr>
          <w:rFonts w:ascii="Verdana" w:eastAsia="Times New Roman" w:hAnsi="Verdana" w:cs="Times New Roman"/>
          <w:color w:val="000000"/>
          <w:sz w:val="20"/>
          <w:szCs w:val="32"/>
        </w:rPr>
        <w:t xml:space="preserve"> think he quite knew what a big thing it was to be, for all that.</w:t>
      </w:r>
    </w:p>
    <w:p w14:paraId="381CCEE2" w14:textId="3A75AF3B" w:rsidR="00B00DAC" w:rsidRDefault="000036C0" w:rsidP="00B00DAC">
      <w:pPr>
        <w:suppressAutoHyphens/>
        <w:spacing w:after="0" w:line="240" w:lineRule="auto"/>
        <w:ind w:firstLine="283"/>
        <w:jc w:val="both"/>
        <w:rPr>
          <w:rFonts w:ascii="Verdana" w:eastAsia="Times New Roman" w:hAnsi="Verdana" w:cs="Times New Roman"/>
          <w:color w:val="000000"/>
          <w:sz w:val="20"/>
          <w:szCs w:val="32"/>
        </w:rPr>
      </w:pPr>
      <w:r w:rsidRPr="00B00DAC">
        <w:rPr>
          <w:rFonts w:ascii="Verdana" w:eastAsia="Times New Roman" w:hAnsi="Verdana" w:cs="Times New Roman"/>
          <w:color w:val="000000"/>
          <w:sz w:val="20"/>
          <w:szCs w:val="32"/>
        </w:rPr>
        <w:t>I remember we had several talks about the stuff after that.</w:t>
      </w:r>
      <w:r w:rsidR="00B00DAC">
        <w:rPr>
          <w:rFonts w:ascii="Verdana" w:eastAsia="Times New Roman" w:hAnsi="Verdana" w:cs="Times New Roman"/>
          <w:color w:val="000000"/>
          <w:sz w:val="20"/>
          <w:szCs w:val="32"/>
        </w:rPr>
        <w:t xml:space="preserve"> “</w:t>
      </w:r>
      <w:r w:rsidRPr="00B00DAC">
        <w:rPr>
          <w:rFonts w:ascii="Verdana" w:eastAsia="Times New Roman" w:hAnsi="Verdana" w:cs="Times New Roman"/>
          <w:color w:val="000000"/>
          <w:sz w:val="20"/>
          <w:szCs w:val="32"/>
        </w:rPr>
        <w:t>The New Accelerator</w:t>
      </w:r>
      <w:r w:rsidR="00B00DAC">
        <w:rPr>
          <w:rFonts w:ascii="Verdana" w:eastAsia="Times New Roman" w:hAnsi="Verdana" w:cs="Times New Roman"/>
          <w:color w:val="000000"/>
          <w:sz w:val="20"/>
          <w:szCs w:val="32"/>
        </w:rPr>
        <w:t xml:space="preserve">” </w:t>
      </w:r>
      <w:r w:rsidRPr="00B00DAC">
        <w:rPr>
          <w:rFonts w:ascii="Verdana" w:eastAsia="Times New Roman" w:hAnsi="Verdana" w:cs="Times New Roman"/>
          <w:color w:val="000000"/>
          <w:sz w:val="20"/>
          <w:szCs w:val="32"/>
        </w:rPr>
        <w:t>he called it, and his tone about it grew more confident on each occasion. Sometimes he talked nervously of unexpected physiological results its use might have, and then he would get a little unhappy; at others he was frankly mercenary, and we debated long and anxiously how the preparation might be turned to commercial account.</w:t>
      </w:r>
      <w:r w:rsidR="00B00DAC">
        <w:rPr>
          <w:rFonts w:ascii="Verdana" w:eastAsia="Times New Roman" w:hAnsi="Verdana" w:cs="Times New Roman"/>
          <w:color w:val="000000"/>
          <w:sz w:val="20"/>
          <w:szCs w:val="32"/>
        </w:rPr>
        <w:t xml:space="preserve"> “</w:t>
      </w:r>
      <w:r w:rsidRPr="00B00DAC">
        <w:rPr>
          <w:rFonts w:ascii="Verdana" w:eastAsia="Times New Roman" w:hAnsi="Verdana" w:cs="Times New Roman"/>
          <w:color w:val="000000"/>
          <w:sz w:val="20"/>
          <w:szCs w:val="32"/>
        </w:rPr>
        <w:t>It</w:t>
      </w:r>
      <w:r w:rsidR="00B00DAC">
        <w:rPr>
          <w:rFonts w:ascii="Verdana" w:eastAsia="Times New Roman" w:hAnsi="Verdana" w:cs="Times New Roman"/>
          <w:color w:val="000000"/>
          <w:sz w:val="20"/>
          <w:szCs w:val="32"/>
        </w:rPr>
        <w:t>’s</w:t>
      </w:r>
      <w:r w:rsidRPr="00B00DAC">
        <w:rPr>
          <w:rFonts w:ascii="Verdana" w:eastAsia="Times New Roman" w:hAnsi="Verdana" w:cs="Times New Roman"/>
          <w:color w:val="000000"/>
          <w:sz w:val="20"/>
          <w:szCs w:val="32"/>
        </w:rPr>
        <w:t xml:space="preserve"> a good thing,</w:t>
      </w:r>
      <w:r w:rsidR="00B00DAC">
        <w:rPr>
          <w:rFonts w:ascii="Verdana" w:eastAsia="Times New Roman" w:hAnsi="Verdana" w:cs="Times New Roman"/>
          <w:color w:val="000000"/>
          <w:sz w:val="20"/>
          <w:szCs w:val="32"/>
        </w:rPr>
        <w:t xml:space="preserve">” </w:t>
      </w:r>
      <w:r w:rsidRPr="00B00DAC">
        <w:rPr>
          <w:rFonts w:ascii="Verdana" w:eastAsia="Times New Roman" w:hAnsi="Verdana" w:cs="Times New Roman"/>
          <w:color w:val="000000"/>
          <w:sz w:val="20"/>
          <w:szCs w:val="32"/>
        </w:rPr>
        <w:t>said Gibberne,</w:t>
      </w:r>
      <w:r w:rsidR="00B00DAC">
        <w:rPr>
          <w:rFonts w:ascii="Verdana" w:eastAsia="Times New Roman" w:hAnsi="Verdana" w:cs="Times New Roman"/>
          <w:color w:val="000000"/>
          <w:sz w:val="20"/>
          <w:szCs w:val="32"/>
        </w:rPr>
        <w:t xml:space="preserve"> “</w:t>
      </w:r>
      <w:r w:rsidRPr="00B00DAC">
        <w:rPr>
          <w:rFonts w:ascii="Verdana" w:eastAsia="Times New Roman" w:hAnsi="Verdana" w:cs="Times New Roman"/>
          <w:color w:val="000000"/>
          <w:sz w:val="20"/>
          <w:szCs w:val="32"/>
        </w:rPr>
        <w:t xml:space="preserve">a tremendous thing. I know </w:t>
      </w:r>
      <w:r w:rsidR="00B00DAC">
        <w:rPr>
          <w:rFonts w:ascii="Verdana" w:eastAsia="Times New Roman" w:hAnsi="Verdana" w:cs="Times New Roman"/>
          <w:color w:val="000000"/>
          <w:sz w:val="20"/>
          <w:szCs w:val="32"/>
        </w:rPr>
        <w:t>I’m</w:t>
      </w:r>
      <w:r w:rsidRPr="00B00DAC">
        <w:rPr>
          <w:rFonts w:ascii="Verdana" w:eastAsia="Times New Roman" w:hAnsi="Verdana" w:cs="Times New Roman"/>
          <w:color w:val="000000"/>
          <w:sz w:val="20"/>
          <w:szCs w:val="32"/>
        </w:rPr>
        <w:t xml:space="preserve"> giving the world something, and I think it only reasonable we should expect the world to pay. The dignity of science is all very well, but I think somehow I must have the monopoly of the stuff for, say ten years. I do</w:t>
      </w:r>
      <w:r w:rsidR="00B00DAC">
        <w:rPr>
          <w:rFonts w:ascii="Verdana" w:eastAsia="Times New Roman" w:hAnsi="Verdana" w:cs="Times New Roman"/>
          <w:color w:val="000000"/>
          <w:sz w:val="20"/>
          <w:szCs w:val="32"/>
        </w:rPr>
        <w:t>n’t</w:t>
      </w:r>
      <w:r w:rsidRPr="00B00DAC">
        <w:rPr>
          <w:rFonts w:ascii="Verdana" w:eastAsia="Times New Roman" w:hAnsi="Verdana" w:cs="Times New Roman"/>
          <w:color w:val="000000"/>
          <w:sz w:val="20"/>
          <w:szCs w:val="32"/>
        </w:rPr>
        <w:t xml:space="preserve"> see why all the fun in life should go to the dealers in ham.</w:t>
      </w:r>
      <w:r w:rsidR="00B00DAC">
        <w:rPr>
          <w:rFonts w:ascii="Verdana" w:eastAsia="Times New Roman" w:hAnsi="Verdana" w:cs="Times New Roman"/>
          <w:color w:val="000000"/>
          <w:sz w:val="20"/>
          <w:szCs w:val="32"/>
        </w:rPr>
        <w:t>”</w:t>
      </w:r>
    </w:p>
    <w:p w14:paraId="59D2FB19" w14:textId="45C1D533" w:rsidR="000036C0" w:rsidRPr="00B00DAC" w:rsidRDefault="000036C0" w:rsidP="00B00DAC">
      <w:pPr>
        <w:suppressAutoHyphens/>
        <w:spacing w:after="0" w:line="240" w:lineRule="auto"/>
        <w:ind w:firstLine="283"/>
        <w:jc w:val="both"/>
        <w:rPr>
          <w:rFonts w:ascii="Verdana" w:eastAsia="Times New Roman" w:hAnsi="Verdana" w:cs="Times New Roman"/>
          <w:color w:val="000000"/>
          <w:sz w:val="20"/>
          <w:szCs w:val="32"/>
        </w:rPr>
      </w:pPr>
      <w:r w:rsidRPr="00B00DAC">
        <w:rPr>
          <w:rFonts w:ascii="Verdana" w:eastAsia="Times New Roman" w:hAnsi="Verdana" w:cs="Times New Roman"/>
          <w:color w:val="000000"/>
          <w:sz w:val="20"/>
          <w:szCs w:val="32"/>
        </w:rPr>
        <w:t>My own interest in the coming drug certainly did not wane in the time. I have always had a queer little twist towards metaphysics in my mind. I have always been given to paradoxes about space and time, and it seemed to me that Gibberne was really preparing no less than the absolute acceleration of life. Suppose a man repeatedly dosed with such a preparation: he would live an active and record life indeed, but he would be an adult at eleven, middle-aged at twenty-five, and by thirty well on the road to senile decay. It seemed to me that so far Gibberne was only going to do for any one who took his drug exactly what Nature has done for the Jews and Orientals, who are men in their teens and aged by fifty, and quicker in thought and act than we are all the time. The marvel of drugs has always been great to my mind; you can madden a man, calm a man, make him incredibly strong and alert or a helpless log, quicken this passion and allay that, all by means of drugs, and here was a new miracle to be added to this strange armoury of phials the doctors use! But Gibberne was far too eager upon his technical points to enter very keenly into my aspect of the question.</w:t>
      </w:r>
    </w:p>
    <w:p w14:paraId="0BF2FCC8" w14:textId="5BD8443A" w:rsidR="00B00DAC" w:rsidRDefault="000036C0" w:rsidP="00B00DAC">
      <w:pPr>
        <w:suppressAutoHyphens/>
        <w:spacing w:after="0" w:line="240" w:lineRule="auto"/>
        <w:ind w:firstLine="283"/>
        <w:jc w:val="both"/>
        <w:rPr>
          <w:rFonts w:ascii="Verdana" w:eastAsia="Times New Roman" w:hAnsi="Verdana" w:cs="Times New Roman"/>
          <w:color w:val="000000"/>
          <w:sz w:val="20"/>
          <w:szCs w:val="32"/>
        </w:rPr>
      </w:pPr>
      <w:r w:rsidRPr="00B00DAC">
        <w:rPr>
          <w:rFonts w:ascii="Verdana" w:eastAsia="Times New Roman" w:hAnsi="Verdana" w:cs="Times New Roman"/>
          <w:color w:val="000000"/>
          <w:sz w:val="20"/>
          <w:szCs w:val="32"/>
        </w:rPr>
        <w:t>It was the 7th or 8th of August when he told me the distillation that would decide his failure or success for a time was going forward as we talked, and it was on the 10th that he told me the thing was done and the New Accelerator a tangible reality in the world. I met him as I was going up the Sandgate Hill towards Folkestone</w:t>
      </w:r>
      <w:r w:rsidR="00B00DAC">
        <w:rPr>
          <w:rFonts w:ascii="Verdana" w:eastAsia="Times New Roman" w:hAnsi="Verdana" w:cs="Times New Roman"/>
          <w:color w:val="000000"/>
          <w:sz w:val="20"/>
          <w:szCs w:val="32"/>
        </w:rPr>
        <w:t>—</w:t>
      </w:r>
      <w:r w:rsidRPr="00B00DAC">
        <w:rPr>
          <w:rFonts w:ascii="Verdana" w:eastAsia="Times New Roman" w:hAnsi="Verdana" w:cs="Times New Roman"/>
          <w:color w:val="000000"/>
          <w:sz w:val="20"/>
          <w:szCs w:val="32"/>
        </w:rPr>
        <w:t>I think I was going to get my hair cut, and he came hurrying down to meet me</w:t>
      </w:r>
      <w:r w:rsidR="00B00DAC">
        <w:rPr>
          <w:rFonts w:ascii="Verdana" w:eastAsia="Times New Roman" w:hAnsi="Verdana" w:cs="Times New Roman"/>
          <w:color w:val="000000"/>
          <w:sz w:val="20"/>
          <w:szCs w:val="32"/>
        </w:rPr>
        <w:t>—</w:t>
      </w:r>
      <w:r w:rsidRPr="00B00DAC">
        <w:rPr>
          <w:rFonts w:ascii="Verdana" w:eastAsia="Times New Roman" w:hAnsi="Verdana" w:cs="Times New Roman"/>
          <w:color w:val="000000"/>
          <w:sz w:val="20"/>
          <w:szCs w:val="32"/>
        </w:rPr>
        <w:t>I suppose he was coming to my house to tell me at once of his success. I remember that his eyes were unusually bright and his face flushed, and I noted even then the swift alacrity of his step.</w:t>
      </w:r>
    </w:p>
    <w:p w14:paraId="6E0753BB" w14:textId="7D672E54" w:rsidR="00B00DAC" w:rsidRDefault="00B00DAC" w:rsidP="00B00DA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It</w:t>
      </w:r>
      <w:r>
        <w:rPr>
          <w:rFonts w:ascii="Verdana" w:eastAsia="Times New Roman" w:hAnsi="Verdana" w:cs="Times New Roman"/>
          <w:color w:val="000000"/>
          <w:sz w:val="20"/>
          <w:szCs w:val="32"/>
        </w:rPr>
        <w:t>’s</w:t>
      </w:r>
      <w:r w:rsidR="000036C0" w:rsidRPr="00B00DAC">
        <w:rPr>
          <w:rFonts w:ascii="Verdana" w:eastAsia="Times New Roman" w:hAnsi="Verdana" w:cs="Times New Roman"/>
          <w:color w:val="000000"/>
          <w:sz w:val="20"/>
          <w:szCs w:val="32"/>
        </w:rPr>
        <w:t xml:space="preserve"> done,</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he cried, and gripped my hand, speaking very fast;</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it</w:t>
      </w:r>
      <w:r>
        <w:rPr>
          <w:rFonts w:ascii="Verdana" w:eastAsia="Times New Roman" w:hAnsi="Verdana" w:cs="Times New Roman"/>
          <w:color w:val="000000"/>
          <w:sz w:val="20"/>
          <w:szCs w:val="32"/>
        </w:rPr>
        <w:t>’s</w:t>
      </w:r>
      <w:r w:rsidR="000036C0" w:rsidRPr="00B00DAC">
        <w:rPr>
          <w:rFonts w:ascii="Verdana" w:eastAsia="Times New Roman" w:hAnsi="Verdana" w:cs="Times New Roman"/>
          <w:color w:val="000000"/>
          <w:sz w:val="20"/>
          <w:szCs w:val="32"/>
        </w:rPr>
        <w:t xml:space="preserve"> more than done. Come up to my house and see.</w:t>
      </w:r>
      <w:r>
        <w:rPr>
          <w:rFonts w:ascii="Verdana" w:eastAsia="Times New Roman" w:hAnsi="Verdana" w:cs="Times New Roman"/>
          <w:color w:val="000000"/>
          <w:sz w:val="20"/>
          <w:szCs w:val="32"/>
        </w:rPr>
        <w:t>”</w:t>
      </w:r>
    </w:p>
    <w:p w14:paraId="464C6743" w14:textId="77777777" w:rsidR="00B00DAC" w:rsidRDefault="00B00DAC" w:rsidP="00B00DA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Really?</w:t>
      </w:r>
      <w:r>
        <w:rPr>
          <w:rFonts w:ascii="Verdana" w:eastAsia="Times New Roman" w:hAnsi="Verdana" w:cs="Times New Roman"/>
          <w:color w:val="000000"/>
          <w:sz w:val="20"/>
          <w:szCs w:val="32"/>
        </w:rPr>
        <w:t>”</w:t>
      </w:r>
    </w:p>
    <w:p w14:paraId="4A221672" w14:textId="77777777" w:rsidR="00B00DAC" w:rsidRDefault="00B00DAC" w:rsidP="00B00DA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Really!</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he shouted.</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Incredibly! Come up and see.</w:t>
      </w:r>
      <w:r>
        <w:rPr>
          <w:rFonts w:ascii="Verdana" w:eastAsia="Times New Roman" w:hAnsi="Verdana" w:cs="Times New Roman"/>
          <w:color w:val="000000"/>
          <w:sz w:val="20"/>
          <w:szCs w:val="32"/>
        </w:rPr>
        <w:t>”</w:t>
      </w:r>
    </w:p>
    <w:p w14:paraId="6D760686" w14:textId="29B3A8F8" w:rsidR="00B00DAC" w:rsidRDefault="00B00DAC" w:rsidP="00B00DA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And it does</w:t>
      </w: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twice?</w:t>
      </w:r>
    </w:p>
    <w:p w14:paraId="2CACD07B" w14:textId="33B40BF9" w:rsidR="00B00DAC" w:rsidRDefault="00B00DAC" w:rsidP="00B00DA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It does more, much more. It scares me. Come up and see the stuff. Taste it! Try it! It</w:t>
      </w:r>
      <w:r>
        <w:rPr>
          <w:rFonts w:ascii="Verdana" w:eastAsia="Times New Roman" w:hAnsi="Verdana" w:cs="Times New Roman"/>
          <w:color w:val="000000"/>
          <w:sz w:val="20"/>
          <w:szCs w:val="32"/>
        </w:rPr>
        <w:t>’s</w:t>
      </w:r>
      <w:r w:rsidR="000036C0" w:rsidRPr="00B00DAC">
        <w:rPr>
          <w:rFonts w:ascii="Verdana" w:eastAsia="Times New Roman" w:hAnsi="Verdana" w:cs="Times New Roman"/>
          <w:color w:val="000000"/>
          <w:sz w:val="20"/>
          <w:szCs w:val="32"/>
        </w:rPr>
        <w:t xml:space="preserve"> the most amazing stuff on earth.</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He gripped my arm and, walking at such a pace that he forced me into a trot, went shouting with me up the hill. A whole charabancful of people turned and stared at us in unison after the manner of people in charabancs. It was one of those hot, clear days that Folkestone sees so much of, every colour incredibly bright and every outline hard. There was a breeze, of course, but not so much breeze as sufficed under these conditions to keep me cool and dry. I panted for mercy.</w:t>
      </w:r>
    </w:p>
    <w:p w14:paraId="30613B1B" w14:textId="25E1331D" w:rsidR="00B00DAC" w:rsidRDefault="00B00DAC" w:rsidP="00B00DA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“I’m</w:t>
      </w:r>
      <w:r w:rsidR="000036C0" w:rsidRPr="00B00DAC">
        <w:rPr>
          <w:rFonts w:ascii="Verdana" w:eastAsia="Times New Roman" w:hAnsi="Verdana" w:cs="Times New Roman"/>
          <w:color w:val="000000"/>
          <w:sz w:val="20"/>
          <w:szCs w:val="32"/>
        </w:rPr>
        <w:t xml:space="preserve"> not walking fast, am I?</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cried Gibberne, and slackened his pace to a quick march.</w:t>
      </w:r>
    </w:p>
    <w:p w14:paraId="18145015" w14:textId="09054328" w:rsidR="00B00DAC" w:rsidRDefault="00B00DAC" w:rsidP="00B00DA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You</w:t>
      </w:r>
      <w:r>
        <w:rPr>
          <w:rFonts w:ascii="Verdana" w:eastAsia="Times New Roman" w:hAnsi="Verdana" w:cs="Times New Roman"/>
          <w:color w:val="000000"/>
          <w:sz w:val="20"/>
          <w:szCs w:val="32"/>
        </w:rPr>
        <w:t xml:space="preserve">’ve </w:t>
      </w:r>
      <w:r w:rsidR="000036C0" w:rsidRPr="00B00DAC">
        <w:rPr>
          <w:rFonts w:ascii="Verdana" w:eastAsia="Times New Roman" w:hAnsi="Verdana" w:cs="Times New Roman"/>
          <w:color w:val="000000"/>
          <w:sz w:val="20"/>
          <w:szCs w:val="32"/>
        </w:rPr>
        <w:t>been taking some of this stuff,</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I puffed.</w:t>
      </w:r>
    </w:p>
    <w:p w14:paraId="2E85F2E4" w14:textId="77777777" w:rsidR="00B00DAC" w:rsidRDefault="00B00DAC" w:rsidP="00B00DA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No,</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he said.</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At the utmost a drop of water that stood in a beaker from which I had washed out the last traces of the stuff. I took some last night, you know. But that is ancient history, now.</w:t>
      </w:r>
      <w:r>
        <w:rPr>
          <w:rFonts w:ascii="Verdana" w:eastAsia="Times New Roman" w:hAnsi="Verdana" w:cs="Times New Roman"/>
          <w:color w:val="000000"/>
          <w:sz w:val="20"/>
          <w:szCs w:val="32"/>
        </w:rPr>
        <w:t>”</w:t>
      </w:r>
    </w:p>
    <w:p w14:paraId="584FDC30" w14:textId="18C3E71D" w:rsidR="00B00DAC" w:rsidRDefault="00B00DAC" w:rsidP="00B00DA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And it goes twice?</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I said, nearing his doorway in a grateful perspiration.</w:t>
      </w:r>
    </w:p>
    <w:p w14:paraId="5635A590" w14:textId="1E043E3D" w:rsidR="00B00DAC" w:rsidRDefault="00B00DAC" w:rsidP="00B00DA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It goes a thousand times, many thousand times!</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cried Gibberne, with a dramatic gesture, flinging open his Early English carved oak gate.</w:t>
      </w:r>
    </w:p>
    <w:p w14:paraId="4551CB24" w14:textId="29B9529B" w:rsidR="00B00DAC" w:rsidRDefault="00B00DAC" w:rsidP="00B00DA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Phew!</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said I, and followed him to the door.</w:t>
      </w:r>
    </w:p>
    <w:p w14:paraId="16A00C79" w14:textId="2D57D254" w:rsidR="00B00DAC" w:rsidRDefault="00B00DAC" w:rsidP="00B00DA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I do</w:t>
      </w:r>
      <w:r>
        <w:rPr>
          <w:rFonts w:ascii="Verdana" w:eastAsia="Times New Roman" w:hAnsi="Verdana" w:cs="Times New Roman"/>
          <w:color w:val="000000"/>
          <w:sz w:val="20"/>
          <w:szCs w:val="32"/>
        </w:rPr>
        <w:t>n’t</w:t>
      </w:r>
      <w:r w:rsidR="000036C0" w:rsidRPr="00B00DAC">
        <w:rPr>
          <w:rFonts w:ascii="Verdana" w:eastAsia="Times New Roman" w:hAnsi="Verdana" w:cs="Times New Roman"/>
          <w:color w:val="000000"/>
          <w:sz w:val="20"/>
          <w:szCs w:val="32"/>
        </w:rPr>
        <w:t xml:space="preserve"> know how many times it goes,</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he said, with his latchkey in his hand.</w:t>
      </w:r>
    </w:p>
    <w:p w14:paraId="6D7CF53E" w14:textId="61C579FB" w:rsidR="00B00DAC" w:rsidRDefault="00B00DAC" w:rsidP="00B00DA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And you</w:t>
      </w:r>
      <w:r>
        <w:rPr>
          <w:rFonts w:ascii="Verdana" w:eastAsia="Times New Roman" w:hAnsi="Verdana" w:cs="Times New Roman"/>
          <w:color w:val="000000"/>
          <w:sz w:val="20"/>
          <w:szCs w:val="32"/>
        </w:rPr>
        <w:t>—”</w:t>
      </w:r>
    </w:p>
    <w:p w14:paraId="3F66E7ED" w14:textId="2182E5E5" w:rsidR="00B00DAC" w:rsidRDefault="00B00DAC" w:rsidP="00B00DA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It throws all sorts of light on nervous physiology, it kicks the theory of vision into a perfectly new shape...! Heaven knows how many thousand times. We</w:t>
      </w:r>
      <w:r>
        <w:rPr>
          <w:rFonts w:ascii="Verdana" w:eastAsia="Times New Roman" w:hAnsi="Verdana" w:cs="Times New Roman"/>
          <w:color w:val="000000"/>
          <w:sz w:val="20"/>
          <w:szCs w:val="32"/>
        </w:rPr>
        <w:t>’ll</w:t>
      </w:r>
      <w:r w:rsidR="000036C0" w:rsidRPr="00B00DAC">
        <w:rPr>
          <w:rFonts w:ascii="Verdana" w:eastAsia="Times New Roman" w:hAnsi="Verdana" w:cs="Times New Roman"/>
          <w:color w:val="000000"/>
          <w:sz w:val="20"/>
          <w:szCs w:val="32"/>
        </w:rPr>
        <w:t xml:space="preserve"> try all that after</w:t>
      </w: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The thing is to try the stuff now.</w:t>
      </w:r>
      <w:r>
        <w:rPr>
          <w:rFonts w:ascii="Verdana" w:eastAsia="Times New Roman" w:hAnsi="Verdana" w:cs="Times New Roman"/>
          <w:color w:val="000000"/>
          <w:sz w:val="20"/>
          <w:szCs w:val="32"/>
        </w:rPr>
        <w:t>”</w:t>
      </w:r>
    </w:p>
    <w:p w14:paraId="5A94D3F2" w14:textId="6DD92B81" w:rsidR="00B00DAC" w:rsidRDefault="00B00DAC" w:rsidP="00B00DA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Try the stuff?</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I said, as we went along the passage.</w:t>
      </w:r>
    </w:p>
    <w:p w14:paraId="44FD98CE" w14:textId="77777777" w:rsidR="00B00DAC" w:rsidRDefault="00B00DAC" w:rsidP="00B00DA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Rather,</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said Gibberne, turning on me in his study.</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There it is in that little green phial there! Unless you happen to be afraid?</w:t>
      </w:r>
      <w:r>
        <w:rPr>
          <w:rFonts w:ascii="Verdana" w:eastAsia="Times New Roman" w:hAnsi="Verdana" w:cs="Times New Roman"/>
          <w:color w:val="000000"/>
          <w:sz w:val="20"/>
          <w:szCs w:val="32"/>
        </w:rPr>
        <w:t>”</w:t>
      </w:r>
    </w:p>
    <w:p w14:paraId="3706C67C" w14:textId="69DC56DF" w:rsidR="00B00DAC" w:rsidRDefault="000036C0" w:rsidP="00B00DAC">
      <w:pPr>
        <w:suppressAutoHyphens/>
        <w:spacing w:after="0" w:line="240" w:lineRule="auto"/>
        <w:ind w:firstLine="283"/>
        <w:jc w:val="both"/>
        <w:rPr>
          <w:rFonts w:ascii="Verdana" w:eastAsia="Times New Roman" w:hAnsi="Verdana" w:cs="Times New Roman"/>
          <w:color w:val="000000"/>
          <w:sz w:val="20"/>
          <w:szCs w:val="32"/>
        </w:rPr>
      </w:pPr>
      <w:r w:rsidRPr="00B00DAC">
        <w:rPr>
          <w:rFonts w:ascii="Verdana" w:eastAsia="Times New Roman" w:hAnsi="Verdana" w:cs="Times New Roman"/>
          <w:color w:val="000000"/>
          <w:sz w:val="20"/>
          <w:szCs w:val="32"/>
        </w:rPr>
        <w:t>I am a careful man by nature, and only theoretically adventurous. I was afraid. But on the other hand, there is pride.</w:t>
      </w:r>
    </w:p>
    <w:p w14:paraId="43B86E01" w14:textId="736E4381" w:rsidR="00B00DAC" w:rsidRDefault="00B00DAC" w:rsidP="00B00DA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Well,</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I haggled.</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You say you</w:t>
      </w:r>
      <w:r>
        <w:rPr>
          <w:rFonts w:ascii="Verdana" w:eastAsia="Times New Roman" w:hAnsi="Verdana" w:cs="Times New Roman"/>
          <w:color w:val="000000"/>
          <w:sz w:val="20"/>
          <w:szCs w:val="32"/>
        </w:rPr>
        <w:t xml:space="preserve">’ve </w:t>
      </w:r>
      <w:r w:rsidR="000036C0" w:rsidRPr="00B00DAC">
        <w:rPr>
          <w:rFonts w:ascii="Verdana" w:eastAsia="Times New Roman" w:hAnsi="Verdana" w:cs="Times New Roman"/>
          <w:color w:val="000000"/>
          <w:sz w:val="20"/>
          <w:szCs w:val="32"/>
        </w:rPr>
        <w:t>tried it?</w:t>
      </w:r>
      <w:r>
        <w:rPr>
          <w:rFonts w:ascii="Verdana" w:eastAsia="Times New Roman" w:hAnsi="Verdana" w:cs="Times New Roman"/>
          <w:color w:val="000000"/>
          <w:sz w:val="20"/>
          <w:szCs w:val="32"/>
        </w:rPr>
        <w:t>”</w:t>
      </w:r>
    </w:p>
    <w:p w14:paraId="414857CA" w14:textId="534AC75D" w:rsidR="00B00DAC" w:rsidRDefault="00B00DAC" w:rsidP="00B00DA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I</w:t>
      </w:r>
      <w:r>
        <w:rPr>
          <w:rFonts w:ascii="Verdana" w:eastAsia="Times New Roman" w:hAnsi="Verdana" w:cs="Times New Roman"/>
          <w:color w:val="000000"/>
          <w:sz w:val="20"/>
          <w:szCs w:val="32"/>
        </w:rPr>
        <w:t xml:space="preserve">’ve </w:t>
      </w:r>
      <w:r w:rsidR="000036C0" w:rsidRPr="00B00DAC">
        <w:rPr>
          <w:rFonts w:ascii="Verdana" w:eastAsia="Times New Roman" w:hAnsi="Verdana" w:cs="Times New Roman"/>
          <w:color w:val="000000"/>
          <w:sz w:val="20"/>
          <w:szCs w:val="32"/>
        </w:rPr>
        <w:t>tried it,</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he said,</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and I do</w:t>
      </w:r>
      <w:r>
        <w:rPr>
          <w:rFonts w:ascii="Verdana" w:eastAsia="Times New Roman" w:hAnsi="Verdana" w:cs="Times New Roman"/>
          <w:color w:val="000000"/>
          <w:sz w:val="20"/>
          <w:szCs w:val="32"/>
        </w:rPr>
        <w:t>n’t</w:t>
      </w:r>
      <w:r w:rsidR="000036C0" w:rsidRPr="00B00DAC">
        <w:rPr>
          <w:rFonts w:ascii="Verdana" w:eastAsia="Times New Roman" w:hAnsi="Verdana" w:cs="Times New Roman"/>
          <w:color w:val="000000"/>
          <w:sz w:val="20"/>
          <w:szCs w:val="32"/>
        </w:rPr>
        <w:t xml:space="preserve"> look hurt by it, do I? I do</w:t>
      </w:r>
      <w:r>
        <w:rPr>
          <w:rFonts w:ascii="Verdana" w:eastAsia="Times New Roman" w:hAnsi="Verdana" w:cs="Times New Roman"/>
          <w:color w:val="000000"/>
          <w:sz w:val="20"/>
          <w:szCs w:val="32"/>
        </w:rPr>
        <w:t>n’t</w:t>
      </w:r>
      <w:r w:rsidR="000036C0" w:rsidRPr="00B00DAC">
        <w:rPr>
          <w:rFonts w:ascii="Verdana" w:eastAsia="Times New Roman" w:hAnsi="Verdana" w:cs="Times New Roman"/>
          <w:color w:val="000000"/>
          <w:sz w:val="20"/>
          <w:szCs w:val="32"/>
        </w:rPr>
        <w:t xml:space="preserve"> even look livery and I feel</w:t>
      </w:r>
      <w:r>
        <w:rPr>
          <w:rFonts w:ascii="Verdana" w:eastAsia="Times New Roman" w:hAnsi="Verdana" w:cs="Times New Roman"/>
          <w:color w:val="000000"/>
          <w:sz w:val="20"/>
          <w:szCs w:val="32"/>
        </w:rPr>
        <w:t>—”</w:t>
      </w:r>
    </w:p>
    <w:p w14:paraId="74E7DCCA" w14:textId="77777777" w:rsidR="00B00DAC" w:rsidRDefault="000036C0" w:rsidP="00B00DAC">
      <w:pPr>
        <w:suppressAutoHyphens/>
        <w:spacing w:after="0" w:line="240" w:lineRule="auto"/>
        <w:ind w:firstLine="283"/>
        <w:jc w:val="both"/>
        <w:rPr>
          <w:rFonts w:ascii="Verdana" w:eastAsia="Times New Roman" w:hAnsi="Verdana" w:cs="Times New Roman"/>
          <w:color w:val="000000"/>
          <w:sz w:val="20"/>
          <w:szCs w:val="32"/>
        </w:rPr>
      </w:pPr>
      <w:r w:rsidRPr="00B00DAC">
        <w:rPr>
          <w:rFonts w:ascii="Verdana" w:eastAsia="Times New Roman" w:hAnsi="Verdana" w:cs="Times New Roman"/>
          <w:color w:val="000000"/>
          <w:sz w:val="20"/>
          <w:szCs w:val="32"/>
        </w:rPr>
        <w:t>I sat down.</w:t>
      </w:r>
      <w:r w:rsidR="00B00DAC">
        <w:rPr>
          <w:rFonts w:ascii="Verdana" w:eastAsia="Times New Roman" w:hAnsi="Verdana" w:cs="Times New Roman"/>
          <w:color w:val="000000"/>
          <w:sz w:val="20"/>
          <w:szCs w:val="32"/>
        </w:rPr>
        <w:t xml:space="preserve"> “</w:t>
      </w:r>
      <w:r w:rsidRPr="00B00DAC">
        <w:rPr>
          <w:rFonts w:ascii="Verdana" w:eastAsia="Times New Roman" w:hAnsi="Verdana" w:cs="Times New Roman"/>
          <w:color w:val="000000"/>
          <w:sz w:val="20"/>
          <w:szCs w:val="32"/>
        </w:rPr>
        <w:t>Give me the potion,</w:t>
      </w:r>
      <w:r w:rsidR="00B00DAC">
        <w:rPr>
          <w:rFonts w:ascii="Verdana" w:eastAsia="Times New Roman" w:hAnsi="Verdana" w:cs="Times New Roman"/>
          <w:color w:val="000000"/>
          <w:sz w:val="20"/>
          <w:szCs w:val="32"/>
        </w:rPr>
        <w:t xml:space="preserve">” </w:t>
      </w:r>
      <w:r w:rsidRPr="00B00DAC">
        <w:rPr>
          <w:rFonts w:ascii="Verdana" w:eastAsia="Times New Roman" w:hAnsi="Verdana" w:cs="Times New Roman"/>
          <w:color w:val="000000"/>
          <w:sz w:val="20"/>
          <w:szCs w:val="32"/>
        </w:rPr>
        <w:t>I said.</w:t>
      </w:r>
      <w:r w:rsidR="00B00DAC">
        <w:rPr>
          <w:rFonts w:ascii="Verdana" w:eastAsia="Times New Roman" w:hAnsi="Verdana" w:cs="Times New Roman"/>
          <w:color w:val="000000"/>
          <w:sz w:val="20"/>
          <w:szCs w:val="32"/>
        </w:rPr>
        <w:t xml:space="preserve"> “</w:t>
      </w:r>
      <w:r w:rsidRPr="00B00DAC">
        <w:rPr>
          <w:rFonts w:ascii="Verdana" w:eastAsia="Times New Roman" w:hAnsi="Verdana" w:cs="Times New Roman"/>
          <w:color w:val="000000"/>
          <w:sz w:val="20"/>
          <w:szCs w:val="32"/>
        </w:rPr>
        <w:t>If the worst comes to the worst it will save having my hair cut, and that I think is one of the most hateful duties of a civilised man. How do you take the mixture?</w:t>
      </w:r>
      <w:r w:rsidR="00B00DAC">
        <w:rPr>
          <w:rFonts w:ascii="Verdana" w:eastAsia="Times New Roman" w:hAnsi="Verdana" w:cs="Times New Roman"/>
          <w:color w:val="000000"/>
          <w:sz w:val="20"/>
          <w:szCs w:val="32"/>
        </w:rPr>
        <w:t>”</w:t>
      </w:r>
    </w:p>
    <w:p w14:paraId="1EEFAE1F" w14:textId="0F5CC46A" w:rsidR="000036C0" w:rsidRPr="00B00DAC" w:rsidRDefault="00B00DAC" w:rsidP="00B00DA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With water,</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said Gibberne, whacking down a carafe.</w:t>
      </w:r>
    </w:p>
    <w:p w14:paraId="6BF7A19E" w14:textId="5D36DD59" w:rsidR="000036C0" w:rsidRPr="00B00DAC" w:rsidRDefault="000036C0" w:rsidP="00B00DAC">
      <w:pPr>
        <w:suppressAutoHyphens/>
        <w:spacing w:after="0" w:line="240" w:lineRule="auto"/>
        <w:ind w:firstLine="283"/>
        <w:jc w:val="both"/>
        <w:rPr>
          <w:rFonts w:ascii="Verdana" w:eastAsia="Times New Roman" w:hAnsi="Verdana" w:cs="Times New Roman"/>
          <w:color w:val="000000"/>
          <w:sz w:val="20"/>
          <w:szCs w:val="32"/>
        </w:rPr>
      </w:pPr>
      <w:r w:rsidRPr="00B00DAC">
        <w:rPr>
          <w:rFonts w:ascii="Verdana" w:eastAsia="Times New Roman" w:hAnsi="Verdana" w:cs="Times New Roman"/>
          <w:color w:val="000000"/>
          <w:sz w:val="20"/>
          <w:szCs w:val="32"/>
        </w:rPr>
        <w:t>He stood up in front of his desk and regarded me in his easy chair; his manner was suddenly affected by a touch of the Harley Street specialist.</w:t>
      </w:r>
      <w:r w:rsidR="00B00DAC">
        <w:rPr>
          <w:rFonts w:ascii="Verdana" w:eastAsia="Times New Roman" w:hAnsi="Verdana" w:cs="Times New Roman"/>
          <w:color w:val="000000"/>
          <w:sz w:val="20"/>
          <w:szCs w:val="32"/>
        </w:rPr>
        <w:t xml:space="preserve"> “</w:t>
      </w:r>
      <w:r w:rsidRPr="00B00DAC">
        <w:rPr>
          <w:rFonts w:ascii="Verdana" w:eastAsia="Times New Roman" w:hAnsi="Verdana" w:cs="Times New Roman"/>
          <w:color w:val="000000"/>
          <w:sz w:val="20"/>
          <w:szCs w:val="32"/>
        </w:rPr>
        <w:t>It</w:t>
      </w:r>
      <w:r w:rsidR="00B00DAC">
        <w:rPr>
          <w:rFonts w:ascii="Verdana" w:eastAsia="Times New Roman" w:hAnsi="Verdana" w:cs="Times New Roman"/>
          <w:color w:val="000000"/>
          <w:sz w:val="20"/>
          <w:szCs w:val="32"/>
        </w:rPr>
        <w:t>’s</w:t>
      </w:r>
      <w:r w:rsidRPr="00B00DAC">
        <w:rPr>
          <w:rFonts w:ascii="Verdana" w:eastAsia="Times New Roman" w:hAnsi="Verdana" w:cs="Times New Roman"/>
          <w:color w:val="000000"/>
          <w:sz w:val="20"/>
          <w:szCs w:val="32"/>
        </w:rPr>
        <w:t xml:space="preserve"> rum stuff, you know,</w:t>
      </w:r>
      <w:r w:rsidR="00B00DAC">
        <w:rPr>
          <w:rFonts w:ascii="Verdana" w:eastAsia="Times New Roman" w:hAnsi="Verdana" w:cs="Times New Roman"/>
          <w:color w:val="000000"/>
          <w:sz w:val="20"/>
          <w:szCs w:val="32"/>
        </w:rPr>
        <w:t xml:space="preserve">” </w:t>
      </w:r>
      <w:r w:rsidRPr="00B00DAC">
        <w:rPr>
          <w:rFonts w:ascii="Verdana" w:eastAsia="Times New Roman" w:hAnsi="Verdana" w:cs="Times New Roman"/>
          <w:color w:val="000000"/>
          <w:sz w:val="20"/>
          <w:szCs w:val="32"/>
        </w:rPr>
        <w:t>he said.</w:t>
      </w:r>
    </w:p>
    <w:p w14:paraId="528CC456" w14:textId="77777777" w:rsidR="00B00DAC" w:rsidRDefault="000036C0" w:rsidP="00B00DAC">
      <w:pPr>
        <w:suppressAutoHyphens/>
        <w:spacing w:after="0" w:line="240" w:lineRule="auto"/>
        <w:ind w:firstLine="283"/>
        <w:jc w:val="both"/>
        <w:rPr>
          <w:rFonts w:ascii="Verdana" w:eastAsia="Times New Roman" w:hAnsi="Verdana" w:cs="Times New Roman"/>
          <w:color w:val="000000"/>
          <w:sz w:val="20"/>
          <w:szCs w:val="32"/>
        </w:rPr>
      </w:pPr>
      <w:r w:rsidRPr="00B00DAC">
        <w:rPr>
          <w:rFonts w:ascii="Verdana" w:eastAsia="Times New Roman" w:hAnsi="Verdana" w:cs="Times New Roman"/>
          <w:color w:val="000000"/>
          <w:sz w:val="20"/>
          <w:szCs w:val="32"/>
        </w:rPr>
        <w:t>I made a gesture with my hand.</w:t>
      </w:r>
    </w:p>
    <w:p w14:paraId="7DFF025C" w14:textId="5FD26105" w:rsidR="00B00DAC" w:rsidRDefault="00B00DAC" w:rsidP="00B00DA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I must warn you in the first place as soon as you</w:t>
      </w:r>
      <w:r>
        <w:rPr>
          <w:rFonts w:ascii="Verdana" w:eastAsia="Times New Roman" w:hAnsi="Verdana" w:cs="Times New Roman"/>
          <w:color w:val="000000"/>
          <w:sz w:val="20"/>
          <w:szCs w:val="32"/>
        </w:rPr>
        <w:t xml:space="preserve">’ve </w:t>
      </w:r>
      <w:r w:rsidR="000036C0" w:rsidRPr="00B00DAC">
        <w:rPr>
          <w:rFonts w:ascii="Verdana" w:eastAsia="Times New Roman" w:hAnsi="Verdana" w:cs="Times New Roman"/>
          <w:color w:val="000000"/>
          <w:sz w:val="20"/>
          <w:szCs w:val="32"/>
        </w:rPr>
        <w:t>got it down to shut your eyes, and open them very cautiously in a minute or so</w:t>
      </w:r>
      <w:r>
        <w:rPr>
          <w:rFonts w:ascii="Verdana" w:eastAsia="Times New Roman" w:hAnsi="Verdana" w:cs="Times New Roman"/>
          <w:color w:val="000000"/>
          <w:sz w:val="20"/>
          <w:szCs w:val="32"/>
        </w:rPr>
        <w:t>’s</w:t>
      </w:r>
      <w:r w:rsidR="000036C0" w:rsidRPr="00B00DAC">
        <w:rPr>
          <w:rFonts w:ascii="Verdana" w:eastAsia="Times New Roman" w:hAnsi="Verdana" w:cs="Times New Roman"/>
          <w:color w:val="000000"/>
          <w:sz w:val="20"/>
          <w:szCs w:val="32"/>
        </w:rPr>
        <w:t xml:space="preserve"> time. One still sees. The sense of vision is a question of length of vibration, and not of multitude of impacts; but there</w:t>
      </w:r>
      <w:r>
        <w:rPr>
          <w:rFonts w:ascii="Verdana" w:eastAsia="Times New Roman" w:hAnsi="Verdana" w:cs="Times New Roman"/>
          <w:color w:val="000000"/>
          <w:sz w:val="20"/>
          <w:szCs w:val="32"/>
        </w:rPr>
        <w:t>’s</w:t>
      </w:r>
      <w:r w:rsidR="000036C0" w:rsidRPr="00B00DAC">
        <w:rPr>
          <w:rFonts w:ascii="Verdana" w:eastAsia="Times New Roman" w:hAnsi="Verdana" w:cs="Times New Roman"/>
          <w:color w:val="000000"/>
          <w:sz w:val="20"/>
          <w:szCs w:val="32"/>
        </w:rPr>
        <w:t xml:space="preserve"> a kind of shock to the retina, a nasty giddy confusion just at the time, if the eyes are open. Keep </w:t>
      </w: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em shut.</w:t>
      </w:r>
      <w:r>
        <w:rPr>
          <w:rFonts w:ascii="Verdana" w:eastAsia="Times New Roman" w:hAnsi="Verdana" w:cs="Times New Roman"/>
          <w:color w:val="000000"/>
          <w:sz w:val="20"/>
          <w:szCs w:val="32"/>
        </w:rPr>
        <w:t>”</w:t>
      </w:r>
    </w:p>
    <w:p w14:paraId="1F510CE4" w14:textId="77777777" w:rsidR="00B00DAC" w:rsidRDefault="00B00DAC" w:rsidP="00B00DA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Shut,</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I said.</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Good!</w:t>
      </w:r>
      <w:r>
        <w:rPr>
          <w:rFonts w:ascii="Verdana" w:eastAsia="Times New Roman" w:hAnsi="Verdana" w:cs="Times New Roman"/>
          <w:color w:val="000000"/>
          <w:sz w:val="20"/>
          <w:szCs w:val="32"/>
        </w:rPr>
        <w:t>”</w:t>
      </w:r>
    </w:p>
    <w:p w14:paraId="500A7A16" w14:textId="5675A272" w:rsidR="00B00DAC" w:rsidRDefault="00B00DAC" w:rsidP="00B00DA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And the next thing is, keep still. Do</w:t>
      </w:r>
      <w:r>
        <w:rPr>
          <w:rFonts w:ascii="Verdana" w:eastAsia="Times New Roman" w:hAnsi="Verdana" w:cs="Times New Roman"/>
          <w:color w:val="000000"/>
          <w:sz w:val="20"/>
          <w:szCs w:val="32"/>
        </w:rPr>
        <w:t>n’t</w:t>
      </w:r>
      <w:r w:rsidR="000036C0" w:rsidRPr="00B00DAC">
        <w:rPr>
          <w:rFonts w:ascii="Verdana" w:eastAsia="Times New Roman" w:hAnsi="Verdana" w:cs="Times New Roman"/>
          <w:color w:val="000000"/>
          <w:sz w:val="20"/>
          <w:szCs w:val="32"/>
        </w:rPr>
        <w:t xml:space="preserve"> begin to whack about. You may fetch something a nasty rap if you do. Remember you will be going several thousand times faster than you ever did before, heart, lungs, muscles, brain</w:t>
      </w: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everything</w:t>
      </w: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and you will hit hard without knowing it. You wo</w:t>
      </w:r>
      <w:r>
        <w:rPr>
          <w:rFonts w:ascii="Verdana" w:eastAsia="Times New Roman" w:hAnsi="Verdana" w:cs="Times New Roman"/>
          <w:color w:val="000000"/>
          <w:sz w:val="20"/>
          <w:szCs w:val="32"/>
        </w:rPr>
        <w:t>n’t</w:t>
      </w:r>
      <w:r w:rsidR="000036C0" w:rsidRPr="00B00DAC">
        <w:rPr>
          <w:rFonts w:ascii="Verdana" w:eastAsia="Times New Roman" w:hAnsi="Verdana" w:cs="Times New Roman"/>
          <w:color w:val="000000"/>
          <w:sz w:val="20"/>
          <w:szCs w:val="32"/>
        </w:rPr>
        <w:t xml:space="preserve"> know it, you know. You</w:t>
      </w:r>
      <w:r>
        <w:rPr>
          <w:rFonts w:ascii="Verdana" w:eastAsia="Times New Roman" w:hAnsi="Verdana" w:cs="Times New Roman"/>
          <w:color w:val="000000"/>
          <w:sz w:val="20"/>
          <w:szCs w:val="32"/>
        </w:rPr>
        <w:t>’ll</w:t>
      </w:r>
      <w:r w:rsidR="000036C0" w:rsidRPr="00B00DAC">
        <w:rPr>
          <w:rFonts w:ascii="Verdana" w:eastAsia="Times New Roman" w:hAnsi="Verdana" w:cs="Times New Roman"/>
          <w:color w:val="000000"/>
          <w:sz w:val="20"/>
          <w:szCs w:val="32"/>
        </w:rPr>
        <w:t xml:space="preserve"> feel just as you do now. Only everything in the world will seem to be going ever so many thousand times slower than it ever went before. That</w:t>
      </w:r>
      <w:r>
        <w:rPr>
          <w:rFonts w:ascii="Verdana" w:eastAsia="Times New Roman" w:hAnsi="Verdana" w:cs="Times New Roman"/>
          <w:color w:val="000000"/>
          <w:sz w:val="20"/>
          <w:szCs w:val="32"/>
        </w:rPr>
        <w:t>’s</w:t>
      </w:r>
      <w:r w:rsidR="000036C0" w:rsidRPr="00B00DAC">
        <w:rPr>
          <w:rFonts w:ascii="Verdana" w:eastAsia="Times New Roman" w:hAnsi="Verdana" w:cs="Times New Roman"/>
          <w:color w:val="000000"/>
          <w:sz w:val="20"/>
          <w:szCs w:val="32"/>
        </w:rPr>
        <w:t xml:space="preserve"> what makes it so deuced queer.</w:t>
      </w:r>
      <w:r>
        <w:rPr>
          <w:rFonts w:ascii="Verdana" w:eastAsia="Times New Roman" w:hAnsi="Verdana" w:cs="Times New Roman"/>
          <w:color w:val="000000"/>
          <w:sz w:val="20"/>
          <w:szCs w:val="32"/>
        </w:rPr>
        <w:t>”</w:t>
      </w:r>
    </w:p>
    <w:p w14:paraId="700A9597" w14:textId="01908D37" w:rsidR="00B00DAC" w:rsidRDefault="00B00DAC" w:rsidP="00B00DA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Lor</w:t>
      </w: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I said.</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And you mean</w:t>
      </w:r>
      <w:r>
        <w:rPr>
          <w:rFonts w:ascii="Verdana" w:eastAsia="Times New Roman" w:hAnsi="Verdana" w:cs="Times New Roman"/>
          <w:color w:val="000000"/>
          <w:sz w:val="20"/>
          <w:szCs w:val="32"/>
        </w:rPr>
        <w:t>—”</w:t>
      </w:r>
    </w:p>
    <w:p w14:paraId="33E8EE9D" w14:textId="701432FB" w:rsidR="00B00DAC" w:rsidRDefault="00B00DAC" w:rsidP="00B00DA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You</w:t>
      </w:r>
      <w:r>
        <w:rPr>
          <w:rFonts w:ascii="Verdana" w:eastAsia="Times New Roman" w:hAnsi="Verdana" w:cs="Times New Roman"/>
          <w:color w:val="000000"/>
          <w:sz w:val="20"/>
          <w:szCs w:val="32"/>
        </w:rPr>
        <w:t>’ll</w:t>
      </w:r>
      <w:r w:rsidR="000036C0" w:rsidRPr="00B00DAC">
        <w:rPr>
          <w:rFonts w:ascii="Verdana" w:eastAsia="Times New Roman" w:hAnsi="Verdana" w:cs="Times New Roman"/>
          <w:color w:val="000000"/>
          <w:sz w:val="20"/>
          <w:szCs w:val="32"/>
        </w:rPr>
        <w:t xml:space="preserve"> see,</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said he, and took up a little measure. He glanced at the material on his desk.</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Glasses,</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he said,</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water. All here. Must</w:t>
      </w:r>
      <w:r>
        <w:rPr>
          <w:rFonts w:ascii="Verdana" w:eastAsia="Times New Roman" w:hAnsi="Verdana" w:cs="Times New Roman"/>
          <w:color w:val="000000"/>
          <w:sz w:val="20"/>
          <w:szCs w:val="32"/>
        </w:rPr>
        <w:t>n’t</w:t>
      </w:r>
      <w:r w:rsidR="000036C0" w:rsidRPr="00B00DAC">
        <w:rPr>
          <w:rFonts w:ascii="Verdana" w:eastAsia="Times New Roman" w:hAnsi="Verdana" w:cs="Times New Roman"/>
          <w:color w:val="000000"/>
          <w:sz w:val="20"/>
          <w:szCs w:val="32"/>
        </w:rPr>
        <w:t xml:space="preserve"> take too much for the first attempt.</w:t>
      </w:r>
      <w:r>
        <w:rPr>
          <w:rFonts w:ascii="Verdana" w:eastAsia="Times New Roman" w:hAnsi="Verdana" w:cs="Times New Roman"/>
          <w:color w:val="000000"/>
          <w:sz w:val="20"/>
          <w:szCs w:val="32"/>
        </w:rPr>
        <w:t>”</w:t>
      </w:r>
    </w:p>
    <w:p w14:paraId="18CCA1CB" w14:textId="6119C008" w:rsidR="00B00DAC" w:rsidRDefault="000036C0" w:rsidP="00B00DAC">
      <w:pPr>
        <w:suppressAutoHyphens/>
        <w:spacing w:after="0" w:line="240" w:lineRule="auto"/>
        <w:ind w:firstLine="283"/>
        <w:jc w:val="both"/>
        <w:rPr>
          <w:rFonts w:ascii="Verdana" w:eastAsia="Times New Roman" w:hAnsi="Verdana" w:cs="Times New Roman"/>
          <w:color w:val="000000"/>
          <w:sz w:val="20"/>
          <w:szCs w:val="32"/>
        </w:rPr>
      </w:pPr>
      <w:r w:rsidRPr="00B00DAC">
        <w:rPr>
          <w:rFonts w:ascii="Verdana" w:eastAsia="Times New Roman" w:hAnsi="Verdana" w:cs="Times New Roman"/>
          <w:color w:val="000000"/>
          <w:sz w:val="20"/>
          <w:szCs w:val="32"/>
        </w:rPr>
        <w:t>The little phial glucked out its precious contents.</w:t>
      </w:r>
    </w:p>
    <w:p w14:paraId="289A486C" w14:textId="32AF7663" w:rsidR="00B00DAC" w:rsidRDefault="00B00DAC" w:rsidP="00B00DA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Do</w:t>
      </w:r>
      <w:r>
        <w:rPr>
          <w:rFonts w:ascii="Verdana" w:eastAsia="Times New Roman" w:hAnsi="Verdana" w:cs="Times New Roman"/>
          <w:color w:val="000000"/>
          <w:sz w:val="20"/>
          <w:szCs w:val="32"/>
        </w:rPr>
        <w:t>n’t</w:t>
      </w:r>
      <w:r w:rsidR="000036C0" w:rsidRPr="00B00DAC">
        <w:rPr>
          <w:rFonts w:ascii="Verdana" w:eastAsia="Times New Roman" w:hAnsi="Verdana" w:cs="Times New Roman"/>
          <w:color w:val="000000"/>
          <w:sz w:val="20"/>
          <w:szCs w:val="32"/>
        </w:rPr>
        <w:t xml:space="preserve"> forget what I told you,</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he said, turning the contents of the measure into a glass in the manner of an Italian waiter measuring whisky.</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Sit with the eyes tightly shut and in absolute stillness for two minutes,</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he said.</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Then you will hear me speak.</w:t>
      </w:r>
      <w:r>
        <w:rPr>
          <w:rFonts w:ascii="Verdana" w:eastAsia="Times New Roman" w:hAnsi="Verdana" w:cs="Times New Roman"/>
          <w:color w:val="000000"/>
          <w:sz w:val="20"/>
          <w:szCs w:val="32"/>
        </w:rPr>
        <w:t>”</w:t>
      </w:r>
    </w:p>
    <w:p w14:paraId="11091AEC" w14:textId="0A16D29B" w:rsidR="00B00DAC" w:rsidRDefault="000036C0" w:rsidP="00B00DAC">
      <w:pPr>
        <w:suppressAutoHyphens/>
        <w:spacing w:after="0" w:line="240" w:lineRule="auto"/>
        <w:ind w:firstLine="283"/>
        <w:jc w:val="both"/>
        <w:rPr>
          <w:rFonts w:ascii="Verdana" w:eastAsia="Times New Roman" w:hAnsi="Verdana" w:cs="Times New Roman"/>
          <w:color w:val="000000"/>
          <w:sz w:val="20"/>
          <w:szCs w:val="32"/>
        </w:rPr>
      </w:pPr>
      <w:r w:rsidRPr="00B00DAC">
        <w:rPr>
          <w:rFonts w:ascii="Verdana" w:eastAsia="Times New Roman" w:hAnsi="Verdana" w:cs="Times New Roman"/>
          <w:color w:val="000000"/>
          <w:sz w:val="20"/>
          <w:szCs w:val="32"/>
        </w:rPr>
        <w:t>He added an inch or so of water to the little dose in each glass.</w:t>
      </w:r>
    </w:p>
    <w:p w14:paraId="3F20926B" w14:textId="3231A686" w:rsidR="00B00DAC" w:rsidRDefault="00B00DAC" w:rsidP="00B00DA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By-the-bye,</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he said,</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do</w:t>
      </w:r>
      <w:r>
        <w:rPr>
          <w:rFonts w:ascii="Verdana" w:eastAsia="Times New Roman" w:hAnsi="Verdana" w:cs="Times New Roman"/>
          <w:color w:val="000000"/>
          <w:sz w:val="20"/>
          <w:szCs w:val="32"/>
        </w:rPr>
        <w:t>n’t</w:t>
      </w:r>
      <w:r w:rsidR="000036C0" w:rsidRPr="00B00DAC">
        <w:rPr>
          <w:rFonts w:ascii="Verdana" w:eastAsia="Times New Roman" w:hAnsi="Verdana" w:cs="Times New Roman"/>
          <w:color w:val="000000"/>
          <w:sz w:val="20"/>
          <w:szCs w:val="32"/>
        </w:rPr>
        <w:t xml:space="preserve"> put your glass down. Keep it in your hand and rest your hand on your knee. Yes</w:t>
      </w: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so. And now</w:t>
      </w:r>
      <w:r>
        <w:rPr>
          <w:rFonts w:ascii="Verdana" w:eastAsia="Times New Roman" w:hAnsi="Verdana" w:cs="Times New Roman"/>
          <w:color w:val="000000"/>
          <w:sz w:val="20"/>
          <w:szCs w:val="32"/>
        </w:rPr>
        <w:t>—”</w:t>
      </w:r>
    </w:p>
    <w:p w14:paraId="1B7A8412" w14:textId="41D90EFB" w:rsidR="00B00DAC" w:rsidRDefault="000036C0" w:rsidP="00B00DAC">
      <w:pPr>
        <w:suppressAutoHyphens/>
        <w:spacing w:after="0" w:line="240" w:lineRule="auto"/>
        <w:ind w:firstLine="283"/>
        <w:jc w:val="both"/>
        <w:rPr>
          <w:rFonts w:ascii="Verdana" w:eastAsia="Times New Roman" w:hAnsi="Verdana" w:cs="Times New Roman"/>
          <w:color w:val="000000"/>
          <w:sz w:val="20"/>
          <w:szCs w:val="32"/>
        </w:rPr>
      </w:pPr>
      <w:r w:rsidRPr="00B00DAC">
        <w:rPr>
          <w:rFonts w:ascii="Verdana" w:eastAsia="Times New Roman" w:hAnsi="Verdana" w:cs="Times New Roman"/>
          <w:color w:val="000000"/>
          <w:sz w:val="20"/>
          <w:szCs w:val="32"/>
        </w:rPr>
        <w:t>He raised his glass.</w:t>
      </w:r>
    </w:p>
    <w:p w14:paraId="520B3BF4" w14:textId="4021296D" w:rsidR="00B00DAC" w:rsidRDefault="00B00DAC" w:rsidP="00B00DA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The New Accelerator,</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I said.</w:t>
      </w:r>
    </w:p>
    <w:p w14:paraId="246978C2" w14:textId="35EE9F23" w:rsidR="000036C0" w:rsidRPr="00B00DAC" w:rsidRDefault="00B00DAC" w:rsidP="00B00DA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The New Accelerator,</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he answered, and we touched glasses and drank, and instantly I closed my eyes.</w:t>
      </w:r>
    </w:p>
    <w:p w14:paraId="67374619" w14:textId="42E64092" w:rsidR="00B00DAC" w:rsidRDefault="000036C0" w:rsidP="00B00DAC">
      <w:pPr>
        <w:suppressAutoHyphens/>
        <w:spacing w:after="0" w:line="240" w:lineRule="auto"/>
        <w:ind w:firstLine="283"/>
        <w:jc w:val="both"/>
        <w:rPr>
          <w:rFonts w:ascii="Verdana" w:eastAsia="Times New Roman" w:hAnsi="Verdana" w:cs="Times New Roman"/>
          <w:color w:val="000000"/>
          <w:sz w:val="20"/>
          <w:szCs w:val="32"/>
        </w:rPr>
      </w:pPr>
      <w:r w:rsidRPr="00B00DAC">
        <w:rPr>
          <w:rFonts w:ascii="Verdana" w:eastAsia="Times New Roman" w:hAnsi="Verdana" w:cs="Times New Roman"/>
          <w:color w:val="000000"/>
          <w:sz w:val="20"/>
          <w:szCs w:val="32"/>
        </w:rPr>
        <w:t>You know that blank non-existence into which one drops when one has taken</w:t>
      </w:r>
      <w:r w:rsidR="00B00DAC">
        <w:rPr>
          <w:rFonts w:ascii="Verdana" w:eastAsia="Times New Roman" w:hAnsi="Verdana" w:cs="Times New Roman"/>
          <w:color w:val="000000"/>
          <w:sz w:val="20"/>
          <w:szCs w:val="32"/>
        </w:rPr>
        <w:t xml:space="preserve"> “</w:t>
      </w:r>
      <w:r w:rsidRPr="00B00DAC">
        <w:rPr>
          <w:rFonts w:ascii="Verdana" w:eastAsia="Times New Roman" w:hAnsi="Verdana" w:cs="Times New Roman"/>
          <w:color w:val="000000"/>
          <w:sz w:val="20"/>
          <w:szCs w:val="32"/>
        </w:rPr>
        <w:t>gas.</w:t>
      </w:r>
      <w:r w:rsidR="00B00DAC">
        <w:rPr>
          <w:rFonts w:ascii="Verdana" w:eastAsia="Times New Roman" w:hAnsi="Verdana" w:cs="Times New Roman"/>
          <w:color w:val="000000"/>
          <w:sz w:val="20"/>
          <w:szCs w:val="32"/>
        </w:rPr>
        <w:t xml:space="preserve">” </w:t>
      </w:r>
      <w:r w:rsidRPr="00B00DAC">
        <w:rPr>
          <w:rFonts w:ascii="Verdana" w:eastAsia="Times New Roman" w:hAnsi="Verdana" w:cs="Times New Roman"/>
          <w:color w:val="000000"/>
          <w:sz w:val="20"/>
          <w:szCs w:val="32"/>
        </w:rPr>
        <w:t>For an indefinite interval it was like that. Then I heard Gibberne telling me to wake up, and I stirred and opened my eyes. There he stood as he had been standing, glass still in hand. It was empty, that was all the difference.</w:t>
      </w:r>
    </w:p>
    <w:p w14:paraId="7AC65656" w14:textId="637E8F40" w:rsidR="00B00DAC" w:rsidRDefault="00B00DAC" w:rsidP="00B00DA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Well?</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said I.</w:t>
      </w:r>
    </w:p>
    <w:p w14:paraId="47C87CB6" w14:textId="77777777" w:rsidR="00B00DAC" w:rsidRDefault="00B00DAC" w:rsidP="00B00DA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Nothing out of the way?</w:t>
      </w:r>
      <w:r>
        <w:rPr>
          <w:rFonts w:ascii="Verdana" w:eastAsia="Times New Roman" w:hAnsi="Verdana" w:cs="Times New Roman"/>
          <w:color w:val="000000"/>
          <w:sz w:val="20"/>
          <w:szCs w:val="32"/>
        </w:rPr>
        <w:t>”</w:t>
      </w:r>
    </w:p>
    <w:p w14:paraId="53A16D2A" w14:textId="77777777" w:rsidR="00B00DAC" w:rsidRDefault="00B00DAC" w:rsidP="00B00DA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Nothing. A slight feeling of exhilaration, perhaps. Nothing more.</w:t>
      </w:r>
      <w:r>
        <w:rPr>
          <w:rFonts w:ascii="Verdana" w:eastAsia="Times New Roman" w:hAnsi="Verdana" w:cs="Times New Roman"/>
          <w:color w:val="000000"/>
          <w:sz w:val="20"/>
          <w:szCs w:val="32"/>
        </w:rPr>
        <w:t>”</w:t>
      </w:r>
    </w:p>
    <w:p w14:paraId="728C98D2" w14:textId="77777777" w:rsidR="00B00DAC" w:rsidRDefault="00B00DAC" w:rsidP="00B00DA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Sounds?</w:t>
      </w:r>
      <w:r>
        <w:rPr>
          <w:rFonts w:ascii="Verdana" w:eastAsia="Times New Roman" w:hAnsi="Verdana" w:cs="Times New Roman"/>
          <w:color w:val="000000"/>
          <w:sz w:val="20"/>
          <w:szCs w:val="32"/>
        </w:rPr>
        <w:t>”</w:t>
      </w:r>
    </w:p>
    <w:p w14:paraId="370936A9" w14:textId="77777777" w:rsidR="00B00DAC" w:rsidRDefault="00B00DAC" w:rsidP="00B00DA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Things are still,</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I said.</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By Jove! Yes! They are still. Except the sort of faint pat, patter, like rain falling on different things. What is it?</w:t>
      </w:r>
      <w:r>
        <w:rPr>
          <w:rFonts w:ascii="Verdana" w:eastAsia="Times New Roman" w:hAnsi="Verdana" w:cs="Times New Roman"/>
          <w:color w:val="000000"/>
          <w:sz w:val="20"/>
          <w:szCs w:val="32"/>
        </w:rPr>
        <w:t>”</w:t>
      </w:r>
    </w:p>
    <w:p w14:paraId="702029F1" w14:textId="77777777" w:rsidR="00B00DAC" w:rsidRDefault="00B00DAC" w:rsidP="00B00DA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Analysed sounds,</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I think he said, but I am not sure. He glanced at the window.</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Have you ever seen a curtain before a window fixed in that way before?</w:t>
      </w:r>
      <w:r>
        <w:rPr>
          <w:rFonts w:ascii="Verdana" w:eastAsia="Times New Roman" w:hAnsi="Verdana" w:cs="Times New Roman"/>
          <w:color w:val="000000"/>
          <w:sz w:val="20"/>
          <w:szCs w:val="32"/>
        </w:rPr>
        <w:t>”</w:t>
      </w:r>
    </w:p>
    <w:p w14:paraId="6B931091" w14:textId="7782CDDA" w:rsidR="00B00DAC" w:rsidRDefault="000036C0" w:rsidP="00B00DAC">
      <w:pPr>
        <w:suppressAutoHyphens/>
        <w:spacing w:after="0" w:line="240" w:lineRule="auto"/>
        <w:ind w:firstLine="283"/>
        <w:jc w:val="both"/>
        <w:rPr>
          <w:rFonts w:ascii="Verdana" w:eastAsia="Times New Roman" w:hAnsi="Verdana" w:cs="Times New Roman"/>
          <w:color w:val="000000"/>
          <w:sz w:val="20"/>
          <w:szCs w:val="32"/>
        </w:rPr>
      </w:pPr>
      <w:r w:rsidRPr="00B00DAC">
        <w:rPr>
          <w:rFonts w:ascii="Verdana" w:eastAsia="Times New Roman" w:hAnsi="Verdana" w:cs="Times New Roman"/>
          <w:color w:val="000000"/>
          <w:sz w:val="20"/>
          <w:szCs w:val="32"/>
        </w:rPr>
        <w:t>I followed his eyes, and there was the end of the curtain, frozen as it were, corner high, in the act of flapping briskly in the breeze.</w:t>
      </w:r>
    </w:p>
    <w:p w14:paraId="2067EAD1" w14:textId="405B184F" w:rsidR="00B00DAC" w:rsidRDefault="00B00DAC" w:rsidP="00B00DA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No,</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said I;</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that</w:t>
      </w:r>
      <w:r>
        <w:rPr>
          <w:rFonts w:ascii="Verdana" w:eastAsia="Times New Roman" w:hAnsi="Verdana" w:cs="Times New Roman"/>
          <w:color w:val="000000"/>
          <w:sz w:val="20"/>
          <w:szCs w:val="32"/>
        </w:rPr>
        <w:t>’s</w:t>
      </w:r>
      <w:r w:rsidR="000036C0" w:rsidRPr="00B00DAC">
        <w:rPr>
          <w:rFonts w:ascii="Verdana" w:eastAsia="Times New Roman" w:hAnsi="Verdana" w:cs="Times New Roman"/>
          <w:color w:val="000000"/>
          <w:sz w:val="20"/>
          <w:szCs w:val="32"/>
        </w:rPr>
        <w:t xml:space="preserve"> odd.</w:t>
      </w:r>
      <w:r>
        <w:rPr>
          <w:rFonts w:ascii="Verdana" w:eastAsia="Times New Roman" w:hAnsi="Verdana" w:cs="Times New Roman"/>
          <w:color w:val="000000"/>
          <w:sz w:val="20"/>
          <w:szCs w:val="32"/>
        </w:rPr>
        <w:t>”</w:t>
      </w:r>
    </w:p>
    <w:p w14:paraId="2FFD9572" w14:textId="1D61A7F5" w:rsidR="00B00DAC" w:rsidRDefault="00B00DAC" w:rsidP="00B00DA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And here,</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he said, and opened the hand that held the glass. Naturally I winced, expecting the glass to smash. But so far from smashing it did not even seem to stir; it hung in mid-air</w:t>
      </w: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motionless.</w:t>
      </w:r>
    </w:p>
    <w:p w14:paraId="369859BC" w14:textId="4FBECD8D" w:rsidR="00B00DAC" w:rsidRDefault="00B00DAC" w:rsidP="00B00DA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Roughly speaking,</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said Gibberne,</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an object in these latitudes falls 16 feet in the first second. This glass is falling 16 feet in a second now. Only you see, it has</w:t>
      </w:r>
      <w:r>
        <w:rPr>
          <w:rFonts w:ascii="Verdana" w:eastAsia="Times New Roman" w:hAnsi="Verdana" w:cs="Times New Roman"/>
          <w:color w:val="000000"/>
          <w:sz w:val="20"/>
          <w:szCs w:val="32"/>
        </w:rPr>
        <w:t>n’t</w:t>
      </w:r>
      <w:r w:rsidR="000036C0" w:rsidRPr="00B00DAC">
        <w:rPr>
          <w:rFonts w:ascii="Verdana" w:eastAsia="Times New Roman" w:hAnsi="Verdana" w:cs="Times New Roman"/>
          <w:color w:val="000000"/>
          <w:sz w:val="20"/>
          <w:szCs w:val="32"/>
        </w:rPr>
        <w:t xml:space="preserve"> been falling yet for the hundredth part of a second. That gives you some idea of the pace of my Accelerator.</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And he waved his hand round and round, over and under the slowly sinking glass. Finally, he took it by the bottom, pulled it down, and placed it very carefully on the table.</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Eh?</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he said to me, and laughed.</w:t>
      </w:r>
    </w:p>
    <w:p w14:paraId="45080B5F" w14:textId="77777777" w:rsidR="00B00DAC" w:rsidRDefault="00B00DAC" w:rsidP="00B00DA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That seems all right,</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I said, and began very gingerly to raise myself from my chair. I felt perfectly well, very light and comfortable, and quite confident in my mind. I was going fast all over. My heart, for example, was beating a thousand times a second, but that caused me no discomfort at all. I looked out of the window. An immovable cyclist, head down and with a frozen puff of dust behind his driving-wheel, scorched to overtake a galloping charabanc that did not stir. I gaped in amazement at this incredible spectacle.</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Gibberne,</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I cried,</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how long will this confounded stuff last?</w:t>
      </w:r>
      <w:r>
        <w:rPr>
          <w:rFonts w:ascii="Verdana" w:eastAsia="Times New Roman" w:hAnsi="Verdana" w:cs="Times New Roman"/>
          <w:color w:val="000000"/>
          <w:sz w:val="20"/>
          <w:szCs w:val="32"/>
        </w:rPr>
        <w:t>”</w:t>
      </w:r>
    </w:p>
    <w:p w14:paraId="508E1BE9" w14:textId="172A25D0" w:rsidR="00B00DAC" w:rsidRDefault="00B00DAC" w:rsidP="00B00DA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Heaven knows!</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he answered.</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Last time I took it I went to bed and slept it off. I tell you, I was frightened. It must have lasted some minutes, I think</w:t>
      </w: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it seemed like hours. But after a bit it slows down rather suddenly, I believe.</w:t>
      </w:r>
      <w:r>
        <w:rPr>
          <w:rFonts w:ascii="Verdana" w:eastAsia="Times New Roman" w:hAnsi="Verdana" w:cs="Times New Roman"/>
          <w:color w:val="000000"/>
          <w:sz w:val="20"/>
          <w:szCs w:val="32"/>
        </w:rPr>
        <w:t>”</w:t>
      </w:r>
    </w:p>
    <w:p w14:paraId="157F7D22" w14:textId="661E7A31" w:rsidR="00B00DAC" w:rsidRDefault="000036C0" w:rsidP="00B00DAC">
      <w:pPr>
        <w:suppressAutoHyphens/>
        <w:spacing w:after="0" w:line="240" w:lineRule="auto"/>
        <w:ind w:firstLine="283"/>
        <w:jc w:val="both"/>
        <w:rPr>
          <w:rFonts w:ascii="Verdana" w:eastAsia="Times New Roman" w:hAnsi="Verdana" w:cs="Times New Roman"/>
          <w:color w:val="000000"/>
          <w:sz w:val="20"/>
          <w:szCs w:val="32"/>
        </w:rPr>
      </w:pPr>
      <w:r w:rsidRPr="00B00DAC">
        <w:rPr>
          <w:rFonts w:ascii="Verdana" w:eastAsia="Times New Roman" w:hAnsi="Verdana" w:cs="Times New Roman"/>
          <w:color w:val="000000"/>
          <w:sz w:val="20"/>
          <w:szCs w:val="32"/>
        </w:rPr>
        <w:t>I was proud to observe that I did not feel frightened</w:t>
      </w:r>
      <w:r w:rsidR="00B00DAC">
        <w:rPr>
          <w:rFonts w:ascii="Verdana" w:eastAsia="Times New Roman" w:hAnsi="Verdana" w:cs="Times New Roman"/>
          <w:color w:val="000000"/>
          <w:sz w:val="20"/>
          <w:szCs w:val="32"/>
        </w:rPr>
        <w:t>—</w:t>
      </w:r>
      <w:r w:rsidRPr="00B00DAC">
        <w:rPr>
          <w:rFonts w:ascii="Verdana" w:eastAsia="Times New Roman" w:hAnsi="Verdana" w:cs="Times New Roman"/>
          <w:color w:val="000000"/>
          <w:sz w:val="20"/>
          <w:szCs w:val="32"/>
        </w:rPr>
        <w:t>I suppose because there were two of us.</w:t>
      </w:r>
      <w:r w:rsidR="00B00DAC">
        <w:rPr>
          <w:rFonts w:ascii="Verdana" w:eastAsia="Times New Roman" w:hAnsi="Verdana" w:cs="Times New Roman"/>
          <w:color w:val="000000"/>
          <w:sz w:val="20"/>
          <w:szCs w:val="32"/>
        </w:rPr>
        <w:t xml:space="preserve"> “</w:t>
      </w:r>
      <w:r w:rsidRPr="00B00DAC">
        <w:rPr>
          <w:rFonts w:ascii="Verdana" w:eastAsia="Times New Roman" w:hAnsi="Verdana" w:cs="Times New Roman"/>
          <w:color w:val="000000"/>
          <w:sz w:val="20"/>
          <w:szCs w:val="32"/>
        </w:rPr>
        <w:t>Why should</w:t>
      </w:r>
      <w:r w:rsidR="00B00DAC">
        <w:rPr>
          <w:rFonts w:ascii="Verdana" w:eastAsia="Times New Roman" w:hAnsi="Verdana" w:cs="Times New Roman"/>
          <w:color w:val="000000"/>
          <w:sz w:val="20"/>
          <w:szCs w:val="32"/>
        </w:rPr>
        <w:t>n’t</w:t>
      </w:r>
      <w:r w:rsidRPr="00B00DAC">
        <w:rPr>
          <w:rFonts w:ascii="Verdana" w:eastAsia="Times New Roman" w:hAnsi="Verdana" w:cs="Times New Roman"/>
          <w:color w:val="000000"/>
          <w:sz w:val="20"/>
          <w:szCs w:val="32"/>
        </w:rPr>
        <w:t xml:space="preserve"> we go out?</w:t>
      </w:r>
      <w:r w:rsidR="00B00DAC">
        <w:rPr>
          <w:rFonts w:ascii="Verdana" w:eastAsia="Times New Roman" w:hAnsi="Verdana" w:cs="Times New Roman"/>
          <w:color w:val="000000"/>
          <w:sz w:val="20"/>
          <w:szCs w:val="32"/>
        </w:rPr>
        <w:t xml:space="preserve">” </w:t>
      </w:r>
      <w:r w:rsidRPr="00B00DAC">
        <w:rPr>
          <w:rFonts w:ascii="Verdana" w:eastAsia="Times New Roman" w:hAnsi="Verdana" w:cs="Times New Roman"/>
          <w:color w:val="000000"/>
          <w:sz w:val="20"/>
          <w:szCs w:val="32"/>
        </w:rPr>
        <w:t>I asked.</w:t>
      </w:r>
    </w:p>
    <w:p w14:paraId="636C92B0" w14:textId="77777777" w:rsidR="00B00DAC" w:rsidRDefault="00B00DAC" w:rsidP="00B00DA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Why not?</w:t>
      </w:r>
      <w:r>
        <w:rPr>
          <w:rFonts w:ascii="Verdana" w:eastAsia="Times New Roman" w:hAnsi="Verdana" w:cs="Times New Roman"/>
          <w:color w:val="000000"/>
          <w:sz w:val="20"/>
          <w:szCs w:val="32"/>
        </w:rPr>
        <w:t>”</w:t>
      </w:r>
    </w:p>
    <w:p w14:paraId="74025745" w14:textId="08961F48" w:rsidR="00B00DAC" w:rsidRDefault="00B00DAC" w:rsidP="00B00DA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They</w:t>
      </w:r>
      <w:r>
        <w:rPr>
          <w:rFonts w:ascii="Verdana" w:eastAsia="Times New Roman" w:hAnsi="Verdana" w:cs="Times New Roman"/>
          <w:color w:val="000000"/>
          <w:sz w:val="20"/>
          <w:szCs w:val="32"/>
        </w:rPr>
        <w:t>’ll</w:t>
      </w:r>
      <w:r w:rsidR="000036C0" w:rsidRPr="00B00DAC">
        <w:rPr>
          <w:rFonts w:ascii="Verdana" w:eastAsia="Times New Roman" w:hAnsi="Verdana" w:cs="Times New Roman"/>
          <w:color w:val="000000"/>
          <w:sz w:val="20"/>
          <w:szCs w:val="32"/>
        </w:rPr>
        <w:t xml:space="preserve"> see us.</w:t>
      </w:r>
      <w:r>
        <w:rPr>
          <w:rFonts w:ascii="Verdana" w:eastAsia="Times New Roman" w:hAnsi="Verdana" w:cs="Times New Roman"/>
          <w:color w:val="000000"/>
          <w:sz w:val="20"/>
          <w:szCs w:val="32"/>
        </w:rPr>
        <w:t>”</w:t>
      </w:r>
    </w:p>
    <w:p w14:paraId="1EC17E87" w14:textId="77777777" w:rsidR="00B00DAC" w:rsidRDefault="00B00DAC" w:rsidP="00B00DA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Not they. Goodness, no! Why, we shall be going a thousand times faster than the quickest conjuring trick that was ever done. Come along! Which way shall we go? Window, or door?</w:t>
      </w:r>
      <w:r>
        <w:rPr>
          <w:rFonts w:ascii="Verdana" w:eastAsia="Times New Roman" w:hAnsi="Verdana" w:cs="Times New Roman"/>
          <w:color w:val="000000"/>
          <w:sz w:val="20"/>
          <w:szCs w:val="32"/>
        </w:rPr>
        <w:t>”</w:t>
      </w:r>
    </w:p>
    <w:p w14:paraId="0FB70329" w14:textId="18DAD8F2" w:rsidR="000036C0" w:rsidRPr="00B00DAC" w:rsidRDefault="000036C0" w:rsidP="00B00DAC">
      <w:pPr>
        <w:suppressAutoHyphens/>
        <w:spacing w:after="0" w:line="240" w:lineRule="auto"/>
        <w:ind w:firstLine="283"/>
        <w:jc w:val="both"/>
        <w:rPr>
          <w:rFonts w:ascii="Verdana" w:eastAsia="Times New Roman" w:hAnsi="Verdana" w:cs="Times New Roman"/>
          <w:color w:val="000000"/>
          <w:sz w:val="20"/>
          <w:szCs w:val="32"/>
        </w:rPr>
      </w:pPr>
      <w:r w:rsidRPr="00B00DAC">
        <w:rPr>
          <w:rFonts w:ascii="Verdana" w:eastAsia="Times New Roman" w:hAnsi="Verdana" w:cs="Times New Roman"/>
          <w:color w:val="000000"/>
          <w:sz w:val="20"/>
          <w:szCs w:val="32"/>
        </w:rPr>
        <w:t>And out by the window we went.</w:t>
      </w:r>
    </w:p>
    <w:p w14:paraId="4644698C" w14:textId="5B74FAFF" w:rsidR="00B00DAC" w:rsidRDefault="000036C0" w:rsidP="00B00DAC">
      <w:pPr>
        <w:suppressAutoHyphens/>
        <w:spacing w:after="0" w:line="240" w:lineRule="auto"/>
        <w:ind w:firstLine="283"/>
        <w:jc w:val="both"/>
        <w:rPr>
          <w:rFonts w:ascii="Verdana" w:eastAsia="Times New Roman" w:hAnsi="Verdana" w:cs="Times New Roman"/>
          <w:color w:val="000000"/>
          <w:sz w:val="20"/>
          <w:szCs w:val="32"/>
        </w:rPr>
      </w:pPr>
      <w:r w:rsidRPr="00B00DAC">
        <w:rPr>
          <w:rFonts w:ascii="Verdana" w:eastAsia="Times New Roman" w:hAnsi="Verdana" w:cs="Times New Roman"/>
          <w:color w:val="000000"/>
          <w:sz w:val="20"/>
          <w:szCs w:val="32"/>
        </w:rPr>
        <w:t>Assuredly of all the strange experiences that I have ever had, or imagined, or read of other people having or imagining, that little raid I made with Gibberne on the Folkestone Leas, under the influence of the New Accelerator, was the strangest and maddest of all. We went out by his gate into the road, and there we made a minute examination of the statuesque passing traffic. The tops of the wheels and some of the legs of the horses of this charabanc, the end of the whip-lash and the lower jaw of the conductor</w:t>
      </w:r>
      <w:r w:rsidR="00B00DAC">
        <w:rPr>
          <w:rFonts w:ascii="Verdana" w:eastAsia="Times New Roman" w:hAnsi="Verdana" w:cs="Times New Roman"/>
          <w:color w:val="000000"/>
          <w:sz w:val="20"/>
          <w:szCs w:val="32"/>
        </w:rPr>
        <w:t>—</w:t>
      </w:r>
      <w:r w:rsidRPr="00B00DAC">
        <w:rPr>
          <w:rFonts w:ascii="Verdana" w:eastAsia="Times New Roman" w:hAnsi="Verdana" w:cs="Times New Roman"/>
          <w:color w:val="000000"/>
          <w:sz w:val="20"/>
          <w:szCs w:val="32"/>
        </w:rPr>
        <w:t>who was just beginning to yawn</w:t>
      </w:r>
      <w:r w:rsidR="00B00DAC">
        <w:rPr>
          <w:rFonts w:ascii="Verdana" w:eastAsia="Times New Roman" w:hAnsi="Verdana" w:cs="Times New Roman"/>
          <w:color w:val="000000"/>
          <w:sz w:val="20"/>
          <w:szCs w:val="32"/>
        </w:rPr>
        <w:t>—</w:t>
      </w:r>
      <w:r w:rsidRPr="00B00DAC">
        <w:rPr>
          <w:rFonts w:ascii="Verdana" w:eastAsia="Times New Roman" w:hAnsi="Verdana" w:cs="Times New Roman"/>
          <w:color w:val="000000"/>
          <w:sz w:val="20"/>
          <w:szCs w:val="32"/>
        </w:rPr>
        <w:t xml:space="preserve">were perceptibly in motion, but all the rest of the lumbering </w:t>
      </w:r>
      <w:r w:rsidRPr="00B00DAC">
        <w:rPr>
          <w:rFonts w:ascii="Verdana" w:eastAsia="Times New Roman" w:hAnsi="Verdana" w:cs="Times New Roman"/>
          <w:color w:val="000000"/>
          <w:sz w:val="20"/>
          <w:szCs w:val="32"/>
        </w:rPr>
        <w:lastRenderedPageBreak/>
        <w:t>conveyance seemed still. And quite noiseless except for a faint rattling that came from one man</w:t>
      </w:r>
      <w:r w:rsidR="00B00DAC">
        <w:rPr>
          <w:rFonts w:ascii="Verdana" w:eastAsia="Times New Roman" w:hAnsi="Verdana" w:cs="Times New Roman"/>
          <w:color w:val="000000"/>
          <w:sz w:val="20"/>
          <w:szCs w:val="32"/>
        </w:rPr>
        <w:t>’s</w:t>
      </w:r>
      <w:r w:rsidRPr="00B00DAC">
        <w:rPr>
          <w:rFonts w:ascii="Verdana" w:eastAsia="Times New Roman" w:hAnsi="Verdana" w:cs="Times New Roman"/>
          <w:color w:val="000000"/>
          <w:sz w:val="20"/>
          <w:szCs w:val="32"/>
        </w:rPr>
        <w:t xml:space="preserve"> throat! And as parts of this frozen edifice there were a driver, you know, and a conductor, and eleven people! The effect as we walked about the thing began by being madly queer, and ended by being</w:t>
      </w:r>
      <w:r w:rsidR="00B00DAC">
        <w:rPr>
          <w:rFonts w:ascii="Verdana" w:eastAsia="Times New Roman" w:hAnsi="Verdana" w:cs="Times New Roman"/>
          <w:color w:val="000000"/>
          <w:sz w:val="20"/>
          <w:szCs w:val="32"/>
        </w:rPr>
        <w:t>—</w:t>
      </w:r>
      <w:r w:rsidRPr="00B00DAC">
        <w:rPr>
          <w:rFonts w:ascii="Verdana" w:eastAsia="Times New Roman" w:hAnsi="Verdana" w:cs="Times New Roman"/>
          <w:color w:val="000000"/>
          <w:sz w:val="20"/>
          <w:szCs w:val="32"/>
        </w:rPr>
        <w:t>disagreeable. There they were, people like ourselves and yet not like ourselves, frozen in careless attitudes, caught in mid-gesture. A girl and a man smiled at one another, a leering smile that threatened to last for evermore; a woman in a floppy capelline rested her arm on the rail and stared at Gibberne</w:t>
      </w:r>
      <w:r w:rsidR="00B00DAC">
        <w:rPr>
          <w:rFonts w:ascii="Verdana" w:eastAsia="Times New Roman" w:hAnsi="Verdana" w:cs="Times New Roman"/>
          <w:color w:val="000000"/>
          <w:sz w:val="20"/>
          <w:szCs w:val="32"/>
        </w:rPr>
        <w:t>’s</w:t>
      </w:r>
      <w:r w:rsidRPr="00B00DAC">
        <w:rPr>
          <w:rFonts w:ascii="Verdana" w:eastAsia="Times New Roman" w:hAnsi="Verdana" w:cs="Times New Roman"/>
          <w:color w:val="000000"/>
          <w:sz w:val="20"/>
          <w:szCs w:val="32"/>
        </w:rPr>
        <w:t xml:space="preserve"> house with the unwinking stare of eternity; a man stroked his moustache like a figure of wax, and another stretched a tiresome stiff hand with extended fingers towards his loosened hat. We stared at them, we laughed at them, we made faces at them, and then a sort of disgust of them came upon us, and we turned away and walked round in front of the cyclist towards the Leas.</w:t>
      </w:r>
    </w:p>
    <w:p w14:paraId="5E1D644D" w14:textId="77777777" w:rsidR="00B00DAC" w:rsidRDefault="00B00DAC" w:rsidP="00B00DA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Goodness!</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cried Gibberne, suddenly;</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Look there!</w:t>
      </w:r>
      <w:r>
        <w:rPr>
          <w:rFonts w:ascii="Verdana" w:eastAsia="Times New Roman" w:hAnsi="Verdana" w:cs="Times New Roman"/>
          <w:color w:val="000000"/>
          <w:sz w:val="20"/>
          <w:szCs w:val="32"/>
        </w:rPr>
        <w:t>”</w:t>
      </w:r>
    </w:p>
    <w:p w14:paraId="1AB91821" w14:textId="438747B5" w:rsidR="000036C0" w:rsidRPr="00B00DAC" w:rsidRDefault="000036C0" w:rsidP="00B00DAC">
      <w:pPr>
        <w:suppressAutoHyphens/>
        <w:spacing w:after="0" w:line="240" w:lineRule="auto"/>
        <w:ind w:firstLine="283"/>
        <w:jc w:val="both"/>
        <w:rPr>
          <w:rFonts w:ascii="Verdana" w:eastAsia="Times New Roman" w:hAnsi="Verdana" w:cs="Times New Roman"/>
          <w:color w:val="000000"/>
          <w:sz w:val="20"/>
          <w:szCs w:val="32"/>
        </w:rPr>
      </w:pPr>
      <w:r w:rsidRPr="00B00DAC">
        <w:rPr>
          <w:rFonts w:ascii="Verdana" w:eastAsia="Times New Roman" w:hAnsi="Verdana" w:cs="Times New Roman"/>
          <w:color w:val="000000"/>
          <w:sz w:val="20"/>
          <w:szCs w:val="32"/>
        </w:rPr>
        <w:t>He pointed, and there at the tip of his finger and sliding down the air with wings flapping slowly and at the speed of an exceptionally languid snail</w:t>
      </w:r>
      <w:r w:rsidR="00B00DAC">
        <w:rPr>
          <w:rFonts w:ascii="Verdana" w:eastAsia="Times New Roman" w:hAnsi="Verdana" w:cs="Times New Roman"/>
          <w:color w:val="000000"/>
          <w:sz w:val="20"/>
          <w:szCs w:val="32"/>
        </w:rPr>
        <w:t>—</w:t>
      </w:r>
      <w:r w:rsidRPr="00B00DAC">
        <w:rPr>
          <w:rFonts w:ascii="Verdana" w:eastAsia="Times New Roman" w:hAnsi="Verdana" w:cs="Times New Roman"/>
          <w:color w:val="000000"/>
          <w:sz w:val="20"/>
          <w:szCs w:val="32"/>
        </w:rPr>
        <w:t>was a bee.</w:t>
      </w:r>
    </w:p>
    <w:p w14:paraId="497B7A43" w14:textId="77777777" w:rsidR="00B00DAC" w:rsidRDefault="000036C0" w:rsidP="00B00DAC">
      <w:pPr>
        <w:suppressAutoHyphens/>
        <w:spacing w:after="0" w:line="240" w:lineRule="auto"/>
        <w:ind w:firstLine="283"/>
        <w:jc w:val="both"/>
        <w:rPr>
          <w:rFonts w:ascii="Verdana" w:eastAsia="Times New Roman" w:hAnsi="Verdana" w:cs="Times New Roman"/>
          <w:color w:val="000000"/>
          <w:sz w:val="20"/>
          <w:szCs w:val="32"/>
        </w:rPr>
      </w:pPr>
      <w:r w:rsidRPr="00B00DAC">
        <w:rPr>
          <w:rFonts w:ascii="Verdana" w:eastAsia="Times New Roman" w:hAnsi="Verdana" w:cs="Times New Roman"/>
          <w:color w:val="000000"/>
          <w:sz w:val="20"/>
          <w:szCs w:val="32"/>
        </w:rPr>
        <w:t>And so we came out upon the Leas. There the thing seemed madder than ever. The band was playing in the upper stand, though all the sound it made for us was a low-pitched, wheezy rattle, a sort of prolonged last sigh that passed at times into a sound like the slow, muffled ticking of some monstrous clock. Frozen people stood erect, strange, silent, self-conscious-looking dummies hung unstably in mid-stride, promenading upon the grass. I passed close to a little poodle dog suspended in the act of leaping, and watched the slow movement of his legs as he sank to earth.</w:t>
      </w:r>
      <w:r w:rsidR="00B00DAC">
        <w:rPr>
          <w:rFonts w:ascii="Verdana" w:eastAsia="Times New Roman" w:hAnsi="Verdana" w:cs="Times New Roman"/>
          <w:color w:val="000000"/>
          <w:sz w:val="20"/>
          <w:szCs w:val="32"/>
        </w:rPr>
        <w:t xml:space="preserve"> “</w:t>
      </w:r>
      <w:r w:rsidRPr="00B00DAC">
        <w:rPr>
          <w:rFonts w:ascii="Verdana" w:eastAsia="Times New Roman" w:hAnsi="Verdana" w:cs="Times New Roman"/>
          <w:color w:val="000000"/>
          <w:sz w:val="20"/>
          <w:szCs w:val="32"/>
        </w:rPr>
        <w:t>Lord, look here!</w:t>
      </w:r>
      <w:r w:rsidR="00B00DAC">
        <w:rPr>
          <w:rFonts w:ascii="Verdana" w:eastAsia="Times New Roman" w:hAnsi="Verdana" w:cs="Times New Roman"/>
          <w:color w:val="000000"/>
          <w:sz w:val="20"/>
          <w:szCs w:val="32"/>
        </w:rPr>
        <w:t xml:space="preserve">” </w:t>
      </w:r>
      <w:r w:rsidRPr="00B00DAC">
        <w:rPr>
          <w:rFonts w:ascii="Verdana" w:eastAsia="Times New Roman" w:hAnsi="Verdana" w:cs="Times New Roman"/>
          <w:color w:val="000000"/>
          <w:sz w:val="20"/>
          <w:szCs w:val="32"/>
        </w:rPr>
        <w:t>cried Gibberne, and we halted for a moment before a magnificent person in white faint-striped flannels, white shoes, and a Panama hat, who turned back to wink at two gaily dressed ladies he had passed. A wink, studied with such leisurely deliberation as we could afford, is an unattractive thing. It loses any quality of alert gaiety, and one remarks that the winking eye does not completely close, that under its drooping lid appears the lower edge of an eyeball and a little line of white.</w:t>
      </w:r>
      <w:r w:rsidR="00B00DAC">
        <w:rPr>
          <w:rFonts w:ascii="Verdana" w:eastAsia="Times New Roman" w:hAnsi="Verdana" w:cs="Times New Roman"/>
          <w:color w:val="000000"/>
          <w:sz w:val="20"/>
          <w:szCs w:val="32"/>
        </w:rPr>
        <w:t xml:space="preserve"> “</w:t>
      </w:r>
      <w:r w:rsidRPr="00B00DAC">
        <w:rPr>
          <w:rFonts w:ascii="Verdana" w:eastAsia="Times New Roman" w:hAnsi="Verdana" w:cs="Times New Roman"/>
          <w:color w:val="000000"/>
          <w:sz w:val="20"/>
          <w:szCs w:val="32"/>
        </w:rPr>
        <w:t>Heaven give me memory,</w:t>
      </w:r>
      <w:r w:rsidR="00B00DAC">
        <w:rPr>
          <w:rFonts w:ascii="Verdana" w:eastAsia="Times New Roman" w:hAnsi="Verdana" w:cs="Times New Roman"/>
          <w:color w:val="000000"/>
          <w:sz w:val="20"/>
          <w:szCs w:val="32"/>
        </w:rPr>
        <w:t xml:space="preserve">” </w:t>
      </w:r>
      <w:r w:rsidRPr="00B00DAC">
        <w:rPr>
          <w:rFonts w:ascii="Verdana" w:eastAsia="Times New Roman" w:hAnsi="Verdana" w:cs="Times New Roman"/>
          <w:color w:val="000000"/>
          <w:sz w:val="20"/>
          <w:szCs w:val="32"/>
        </w:rPr>
        <w:t>said I,</w:t>
      </w:r>
      <w:r w:rsidR="00B00DAC">
        <w:rPr>
          <w:rFonts w:ascii="Verdana" w:eastAsia="Times New Roman" w:hAnsi="Verdana" w:cs="Times New Roman"/>
          <w:color w:val="000000"/>
          <w:sz w:val="20"/>
          <w:szCs w:val="32"/>
        </w:rPr>
        <w:t xml:space="preserve"> “</w:t>
      </w:r>
      <w:r w:rsidRPr="00B00DAC">
        <w:rPr>
          <w:rFonts w:ascii="Verdana" w:eastAsia="Times New Roman" w:hAnsi="Verdana" w:cs="Times New Roman"/>
          <w:color w:val="000000"/>
          <w:sz w:val="20"/>
          <w:szCs w:val="32"/>
        </w:rPr>
        <w:t>and I will never wink again.</w:t>
      </w:r>
      <w:r w:rsidR="00B00DAC">
        <w:rPr>
          <w:rFonts w:ascii="Verdana" w:eastAsia="Times New Roman" w:hAnsi="Verdana" w:cs="Times New Roman"/>
          <w:color w:val="000000"/>
          <w:sz w:val="20"/>
          <w:szCs w:val="32"/>
        </w:rPr>
        <w:t>”</w:t>
      </w:r>
    </w:p>
    <w:p w14:paraId="0ED962A1" w14:textId="4217194C" w:rsidR="00B00DAC" w:rsidRDefault="00B00DAC" w:rsidP="00B00DA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Or smile,</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said Gibberne, with his eye on the lady</w:t>
      </w:r>
      <w:r>
        <w:rPr>
          <w:rFonts w:ascii="Verdana" w:eastAsia="Times New Roman" w:hAnsi="Verdana" w:cs="Times New Roman"/>
          <w:color w:val="000000"/>
          <w:sz w:val="20"/>
          <w:szCs w:val="32"/>
        </w:rPr>
        <w:t>’s</w:t>
      </w:r>
      <w:r w:rsidR="000036C0" w:rsidRPr="00B00DAC">
        <w:rPr>
          <w:rFonts w:ascii="Verdana" w:eastAsia="Times New Roman" w:hAnsi="Verdana" w:cs="Times New Roman"/>
          <w:color w:val="000000"/>
          <w:sz w:val="20"/>
          <w:szCs w:val="32"/>
        </w:rPr>
        <w:t xml:space="preserve"> answering teeth.</w:t>
      </w:r>
    </w:p>
    <w:p w14:paraId="395B3338" w14:textId="5A377999" w:rsidR="00B00DAC" w:rsidRDefault="00B00DAC" w:rsidP="00B00DA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It</w:t>
      </w:r>
      <w:r>
        <w:rPr>
          <w:rFonts w:ascii="Verdana" w:eastAsia="Times New Roman" w:hAnsi="Verdana" w:cs="Times New Roman"/>
          <w:color w:val="000000"/>
          <w:sz w:val="20"/>
          <w:szCs w:val="32"/>
        </w:rPr>
        <w:t>’s</w:t>
      </w:r>
      <w:r w:rsidR="000036C0" w:rsidRPr="00B00DAC">
        <w:rPr>
          <w:rFonts w:ascii="Verdana" w:eastAsia="Times New Roman" w:hAnsi="Verdana" w:cs="Times New Roman"/>
          <w:color w:val="000000"/>
          <w:sz w:val="20"/>
          <w:szCs w:val="32"/>
        </w:rPr>
        <w:t xml:space="preserve"> infernally hot somehow,</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said I.</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Let</w:t>
      </w:r>
      <w:r>
        <w:rPr>
          <w:rFonts w:ascii="Verdana" w:eastAsia="Times New Roman" w:hAnsi="Verdana" w:cs="Times New Roman"/>
          <w:color w:val="000000"/>
          <w:sz w:val="20"/>
          <w:szCs w:val="32"/>
        </w:rPr>
        <w:t>’s</w:t>
      </w:r>
      <w:r w:rsidR="000036C0" w:rsidRPr="00B00DAC">
        <w:rPr>
          <w:rFonts w:ascii="Verdana" w:eastAsia="Times New Roman" w:hAnsi="Verdana" w:cs="Times New Roman"/>
          <w:color w:val="000000"/>
          <w:sz w:val="20"/>
          <w:szCs w:val="32"/>
        </w:rPr>
        <w:t xml:space="preserve"> go slower.</w:t>
      </w:r>
      <w:r>
        <w:rPr>
          <w:rFonts w:ascii="Verdana" w:eastAsia="Times New Roman" w:hAnsi="Verdana" w:cs="Times New Roman"/>
          <w:color w:val="000000"/>
          <w:sz w:val="20"/>
          <w:szCs w:val="32"/>
        </w:rPr>
        <w:t>”</w:t>
      </w:r>
    </w:p>
    <w:p w14:paraId="2CF27B92" w14:textId="210E36DB" w:rsidR="000036C0" w:rsidRPr="00B00DAC" w:rsidRDefault="00B00DAC" w:rsidP="00B00DA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Oh, come along!</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said Gibberne.</w:t>
      </w:r>
    </w:p>
    <w:p w14:paraId="7C234C14" w14:textId="4346A3D0" w:rsidR="00B00DAC" w:rsidRDefault="000036C0" w:rsidP="00B00DAC">
      <w:pPr>
        <w:suppressAutoHyphens/>
        <w:spacing w:after="0" w:line="240" w:lineRule="auto"/>
        <w:ind w:firstLine="283"/>
        <w:jc w:val="both"/>
        <w:rPr>
          <w:rFonts w:ascii="Verdana" w:eastAsia="Times New Roman" w:hAnsi="Verdana" w:cs="Times New Roman"/>
          <w:color w:val="000000"/>
          <w:sz w:val="20"/>
          <w:szCs w:val="32"/>
        </w:rPr>
      </w:pPr>
      <w:r w:rsidRPr="00B00DAC">
        <w:rPr>
          <w:rFonts w:ascii="Verdana" w:eastAsia="Times New Roman" w:hAnsi="Verdana" w:cs="Times New Roman"/>
          <w:color w:val="000000"/>
          <w:sz w:val="20"/>
          <w:szCs w:val="32"/>
        </w:rPr>
        <w:t>We picked our way among the bath-chairs in the path. Many of the people sitting in the chairs seemed almost natural in their passive poses, but the contorted scarlet of the bandsmen was not a restful thing to see. A purple-faced little gentleman was frozen in the midst of a violent struggle to refold his newspaper against the wind; there were many evidences that all these people in their sluggish way were exposed to a considerable breeze, a breeze that had no existence so far as our sensations went. We came out and walked a little way from the crowd, and turned and regarded it. To see all that multitude changed, to a picture, smitten rigid, as it were, into the semblance of realistic wax, was impossibly wonderful. It was absurd, of course; but it filled me with an irrational, an exultant sense of superior advantage. Consider the wonder of it! All that I had said, and thought, and done since the stuff had begun to work in my veins had happened, so far as those people, so far as the world in general went, in the twinkling of an eye.</w:t>
      </w:r>
      <w:r w:rsidR="00B00DAC">
        <w:rPr>
          <w:rFonts w:ascii="Verdana" w:eastAsia="Times New Roman" w:hAnsi="Verdana" w:cs="Times New Roman"/>
          <w:color w:val="000000"/>
          <w:sz w:val="20"/>
          <w:szCs w:val="32"/>
        </w:rPr>
        <w:t xml:space="preserve"> “</w:t>
      </w:r>
      <w:r w:rsidRPr="00B00DAC">
        <w:rPr>
          <w:rFonts w:ascii="Verdana" w:eastAsia="Times New Roman" w:hAnsi="Verdana" w:cs="Times New Roman"/>
          <w:color w:val="000000"/>
          <w:sz w:val="20"/>
          <w:szCs w:val="32"/>
        </w:rPr>
        <w:t>The New Accelerator</w:t>
      </w:r>
      <w:r w:rsidR="00B00DAC">
        <w:rPr>
          <w:rFonts w:ascii="Verdana" w:eastAsia="Times New Roman" w:hAnsi="Verdana" w:cs="Times New Roman"/>
          <w:color w:val="000000"/>
          <w:sz w:val="20"/>
          <w:szCs w:val="32"/>
        </w:rPr>
        <w:t xml:space="preserve">—” </w:t>
      </w:r>
      <w:r w:rsidRPr="00B00DAC">
        <w:rPr>
          <w:rFonts w:ascii="Verdana" w:eastAsia="Times New Roman" w:hAnsi="Verdana" w:cs="Times New Roman"/>
          <w:color w:val="000000"/>
          <w:sz w:val="20"/>
          <w:szCs w:val="32"/>
        </w:rPr>
        <w:t>I began, but Gibberne interrupted me.</w:t>
      </w:r>
    </w:p>
    <w:p w14:paraId="50701C54" w14:textId="5763EE96" w:rsidR="00B00DAC" w:rsidRDefault="00B00DAC" w:rsidP="00B00DA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There</w:t>
      </w:r>
      <w:r>
        <w:rPr>
          <w:rFonts w:ascii="Verdana" w:eastAsia="Times New Roman" w:hAnsi="Verdana" w:cs="Times New Roman"/>
          <w:color w:val="000000"/>
          <w:sz w:val="20"/>
          <w:szCs w:val="32"/>
        </w:rPr>
        <w:t>’s</w:t>
      </w:r>
      <w:r w:rsidR="000036C0" w:rsidRPr="00B00DAC">
        <w:rPr>
          <w:rFonts w:ascii="Verdana" w:eastAsia="Times New Roman" w:hAnsi="Verdana" w:cs="Times New Roman"/>
          <w:color w:val="000000"/>
          <w:sz w:val="20"/>
          <w:szCs w:val="32"/>
        </w:rPr>
        <w:t xml:space="preserve"> that infernal old woman!</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he said.</w:t>
      </w:r>
    </w:p>
    <w:p w14:paraId="03610C54" w14:textId="77777777" w:rsidR="00B00DAC" w:rsidRDefault="00B00DAC" w:rsidP="00B00DA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What old woman?</w:t>
      </w:r>
      <w:r>
        <w:rPr>
          <w:rFonts w:ascii="Verdana" w:eastAsia="Times New Roman" w:hAnsi="Verdana" w:cs="Times New Roman"/>
          <w:color w:val="000000"/>
          <w:sz w:val="20"/>
          <w:szCs w:val="32"/>
        </w:rPr>
        <w:t>”</w:t>
      </w:r>
    </w:p>
    <w:p w14:paraId="742D1F9E" w14:textId="77777777" w:rsidR="00B00DAC" w:rsidRDefault="00B00DAC" w:rsidP="00B00DA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Lives next door to me,</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said Gibberne.</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Has a lapdog that yaps. Gods! The temptation is strong!</w:t>
      </w:r>
      <w:r>
        <w:rPr>
          <w:rFonts w:ascii="Verdana" w:eastAsia="Times New Roman" w:hAnsi="Verdana" w:cs="Times New Roman"/>
          <w:color w:val="000000"/>
          <w:sz w:val="20"/>
          <w:szCs w:val="32"/>
        </w:rPr>
        <w:t>”</w:t>
      </w:r>
    </w:p>
    <w:p w14:paraId="0EAC35C5" w14:textId="4CE04F34" w:rsidR="00B00DAC" w:rsidRDefault="000036C0" w:rsidP="00B00DAC">
      <w:pPr>
        <w:suppressAutoHyphens/>
        <w:spacing w:after="0" w:line="240" w:lineRule="auto"/>
        <w:ind w:firstLine="283"/>
        <w:jc w:val="both"/>
        <w:rPr>
          <w:rFonts w:ascii="Verdana" w:eastAsia="Times New Roman" w:hAnsi="Verdana" w:cs="Times New Roman"/>
          <w:color w:val="000000"/>
          <w:sz w:val="20"/>
          <w:szCs w:val="32"/>
        </w:rPr>
      </w:pPr>
      <w:r w:rsidRPr="00B00DAC">
        <w:rPr>
          <w:rFonts w:ascii="Verdana" w:eastAsia="Times New Roman" w:hAnsi="Verdana" w:cs="Times New Roman"/>
          <w:color w:val="000000"/>
          <w:sz w:val="20"/>
          <w:szCs w:val="32"/>
        </w:rPr>
        <w:t>There is something very boyish and impulsive about Gibberne at times. Before I could expostulate with him he had dashed forward, snatched the unfortunate animal out of visible existence, and was running violently with it towards the cliff of the Leas. It was most extraordinary. The little brute, you know, did</w:t>
      </w:r>
      <w:r w:rsidR="00B00DAC">
        <w:rPr>
          <w:rFonts w:ascii="Verdana" w:eastAsia="Times New Roman" w:hAnsi="Verdana" w:cs="Times New Roman"/>
          <w:color w:val="000000"/>
          <w:sz w:val="20"/>
          <w:szCs w:val="32"/>
        </w:rPr>
        <w:t>n’t</w:t>
      </w:r>
      <w:r w:rsidRPr="00B00DAC">
        <w:rPr>
          <w:rFonts w:ascii="Verdana" w:eastAsia="Times New Roman" w:hAnsi="Verdana" w:cs="Times New Roman"/>
          <w:color w:val="000000"/>
          <w:sz w:val="20"/>
          <w:szCs w:val="32"/>
        </w:rPr>
        <w:t xml:space="preserve"> bark or wriggle or make the slightest sign of vitality. It kept quite stiffly in an attitude of somnolent repose, and Gibberne held it by the neck. It was like running about with a dog of wood.</w:t>
      </w:r>
      <w:r w:rsidR="00B00DAC">
        <w:rPr>
          <w:rFonts w:ascii="Verdana" w:eastAsia="Times New Roman" w:hAnsi="Verdana" w:cs="Times New Roman"/>
          <w:color w:val="000000"/>
          <w:sz w:val="20"/>
          <w:szCs w:val="32"/>
        </w:rPr>
        <w:t xml:space="preserve"> “</w:t>
      </w:r>
      <w:r w:rsidRPr="00B00DAC">
        <w:rPr>
          <w:rFonts w:ascii="Verdana" w:eastAsia="Times New Roman" w:hAnsi="Verdana" w:cs="Times New Roman"/>
          <w:color w:val="000000"/>
          <w:sz w:val="20"/>
          <w:szCs w:val="32"/>
        </w:rPr>
        <w:t>Gibberne,</w:t>
      </w:r>
      <w:r w:rsidR="00B00DAC">
        <w:rPr>
          <w:rFonts w:ascii="Verdana" w:eastAsia="Times New Roman" w:hAnsi="Verdana" w:cs="Times New Roman"/>
          <w:color w:val="000000"/>
          <w:sz w:val="20"/>
          <w:szCs w:val="32"/>
        </w:rPr>
        <w:t xml:space="preserve">” </w:t>
      </w:r>
      <w:r w:rsidRPr="00B00DAC">
        <w:rPr>
          <w:rFonts w:ascii="Verdana" w:eastAsia="Times New Roman" w:hAnsi="Verdana" w:cs="Times New Roman"/>
          <w:color w:val="000000"/>
          <w:sz w:val="20"/>
          <w:szCs w:val="32"/>
        </w:rPr>
        <w:t>I cried,</w:t>
      </w:r>
      <w:r w:rsidR="00B00DAC">
        <w:rPr>
          <w:rFonts w:ascii="Verdana" w:eastAsia="Times New Roman" w:hAnsi="Verdana" w:cs="Times New Roman"/>
          <w:color w:val="000000"/>
          <w:sz w:val="20"/>
          <w:szCs w:val="32"/>
        </w:rPr>
        <w:t xml:space="preserve"> “</w:t>
      </w:r>
      <w:r w:rsidRPr="00B00DAC">
        <w:rPr>
          <w:rFonts w:ascii="Verdana" w:eastAsia="Times New Roman" w:hAnsi="Verdana" w:cs="Times New Roman"/>
          <w:color w:val="000000"/>
          <w:sz w:val="20"/>
          <w:szCs w:val="32"/>
        </w:rPr>
        <w:t>put it down!</w:t>
      </w:r>
      <w:r w:rsidR="00B00DAC">
        <w:rPr>
          <w:rFonts w:ascii="Verdana" w:eastAsia="Times New Roman" w:hAnsi="Verdana" w:cs="Times New Roman"/>
          <w:color w:val="000000"/>
          <w:sz w:val="20"/>
          <w:szCs w:val="32"/>
        </w:rPr>
        <w:t xml:space="preserve">” </w:t>
      </w:r>
      <w:r w:rsidRPr="00B00DAC">
        <w:rPr>
          <w:rFonts w:ascii="Verdana" w:eastAsia="Times New Roman" w:hAnsi="Verdana" w:cs="Times New Roman"/>
          <w:color w:val="000000"/>
          <w:sz w:val="20"/>
          <w:szCs w:val="32"/>
        </w:rPr>
        <w:t>Then I said something else.</w:t>
      </w:r>
      <w:r w:rsidR="00B00DAC">
        <w:rPr>
          <w:rFonts w:ascii="Verdana" w:eastAsia="Times New Roman" w:hAnsi="Verdana" w:cs="Times New Roman"/>
          <w:color w:val="000000"/>
          <w:sz w:val="20"/>
          <w:szCs w:val="32"/>
        </w:rPr>
        <w:t xml:space="preserve"> “</w:t>
      </w:r>
      <w:r w:rsidRPr="00B00DAC">
        <w:rPr>
          <w:rFonts w:ascii="Verdana" w:eastAsia="Times New Roman" w:hAnsi="Verdana" w:cs="Times New Roman"/>
          <w:color w:val="000000"/>
          <w:sz w:val="20"/>
          <w:szCs w:val="32"/>
        </w:rPr>
        <w:t>If you run like that, Gibberne,</w:t>
      </w:r>
      <w:r w:rsidR="00B00DAC">
        <w:rPr>
          <w:rFonts w:ascii="Verdana" w:eastAsia="Times New Roman" w:hAnsi="Verdana" w:cs="Times New Roman"/>
          <w:color w:val="000000"/>
          <w:sz w:val="20"/>
          <w:szCs w:val="32"/>
        </w:rPr>
        <w:t xml:space="preserve">” </w:t>
      </w:r>
      <w:r w:rsidRPr="00B00DAC">
        <w:rPr>
          <w:rFonts w:ascii="Verdana" w:eastAsia="Times New Roman" w:hAnsi="Verdana" w:cs="Times New Roman"/>
          <w:color w:val="000000"/>
          <w:sz w:val="20"/>
          <w:szCs w:val="32"/>
        </w:rPr>
        <w:t>I cried,</w:t>
      </w:r>
      <w:r w:rsidR="00B00DAC">
        <w:rPr>
          <w:rFonts w:ascii="Verdana" w:eastAsia="Times New Roman" w:hAnsi="Verdana" w:cs="Times New Roman"/>
          <w:color w:val="000000"/>
          <w:sz w:val="20"/>
          <w:szCs w:val="32"/>
        </w:rPr>
        <w:t xml:space="preserve"> “</w:t>
      </w:r>
      <w:r w:rsidRPr="00B00DAC">
        <w:rPr>
          <w:rFonts w:ascii="Verdana" w:eastAsia="Times New Roman" w:hAnsi="Verdana" w:cs="Times New Roman"/>
          <w:color w:val="000000"/>
          <w:sz w:val="20"/>
          <w:szCs w:val="32"/>
        </w:rPr>
        <w:t>you</w:t>
      </w:r>
      <w:r w:rsidR="00B00DAC">
        <w:rPr>
          <w:rFonts w:ascii="Verdana" w:eastAsia="Times New Roman" w:hAnsi="Verdana" w:cs="Times New Roman"/>
          <w:color w:val="000000"/>
          <w:sz w:val="20"/>
          <w:szCs w:val="32"/>
        </w:rPr>
        <w:t>’ll</w:t>
      </w:r>
      <w:r w:rsidRPr="00B00DAC">
        <w:rPr>
          <w:rFonts w:ascii="Verdana" w:eastAsia="Times New Roman" w:hAnsi="Verdana" w:cs="Times New Roman"/>
          <w:color w:val="000000"/>
          <w:sz w:val="20"/>
          <w:szCs w:val="32"/>
        </w:rPr>
        <w:t xml:space="preserve"> set your clothes on fire. Your linen trousers are going brown as it is!</w:t>
      </w:r>
      <w:r w:rsidR="00B00DAC">
        <w:rPr>
          <w:rFonts w:ascii="Verdana" w:eastAsia="Times New Roman" w:hAnsi="Verdana" w:cs="Times New Roman"/>
          <w:color w:val="000000"/>
          <w:sz w:val="20"/>
          <w:szCs w:val="32"/>
        </w:rPr>
        <w:t>”</w:t>
      </w:r>
    </w:p>
    <w:p w14:paraId="701B0D37" w14:textId="6C992E43" w:rsidR="00B00DAC" w:rsidRDefault="000036C0" w:rsidP="00B00DAC">
      <w:pPr>
        <w:suppressAutoHyphens/>
        <w:spacing w:after="0" w:line="240" w:lineRule="auto"/>
        <w:ind w:firstLine="283"/>
        <w:jc w:val="both"/>
        <w:rPr>
          <w:rFonts w:ascii="Verdana" w:eastAsia="Times New Roman" w:hAnsi="Verdana" w:cs="Times New Roman"/>
          <w:color w:val="000000"/>
          <w:sz w:val="20"/>
          <w:szCs w:val="32"/>
        </w:rPr>
      </w:pPr>
      <w:r w:rsidRPr="00B00DAC">
        <w:rPr>
          <w:rFonts w:ascii="Verdana" w:eastAsia="Times New Roman" w:hAnsi="Verdana" w:cs="Times New Roman"/>
          <w:color w:val="000000"/>
          <w:sz w:val="20"/>
          <w:szCs w:val="32"/>
        </w:rPr>
        <w:t>He clapped his hand on his thigh and stood hesitating on the verge.</w:t>
      </w:r>
      <w:r w:rsidR="00B00DAC">
        <w:rPr>
          <w:rFonts w:ascii="Verdana" w:eastAsia="Times New Roman" w:hAnsi="Verdana" w:cs="Times New Roman"/>
          <w:color w:val="000000"/>
          <w:sz w:val="20"/>
          <w:szCs w:val="32"/>
        </w:rPr>
        <w:t xml:space="preserve"> “</w:t>
      </w:r>
      <w:r w:rsidRPr="00B00DAC">
        <w:rPr>
          <w:rFonts w:ascii="Verdana" w:eastAsia="Times New Roman" w:hAnsi="Verdana" w:cs="Times New Roman"/>
          <w:color w:val="000000"/>
          <w:sz w:val="20"/>
          <w:szCs w:val="32"/>
        </w:rPr>
        <w:t>Gibberne,</w:t>
      </w:r>
      <w:r w:rsidR="00B00DAC">
        <w:rPr>
          <w:rFonts w:ascii="Verdana" w:eastAsia="Times New Roman" w:hAnsi="Verdana" w:cs="Times New Roman"/>
          <w:color w:val="000000"/>
          <w:sz w:val="20"/>
          <w:szCs w:val="32"/>
        </w:rPr>
        <w:t xml:space="preserve">” </w:t>
      </w:r>
      <w:r w:rsidRPr="00B00DAC">
        <w:rPr>
          <w:rFonts w:ascii="Verdana" w:eastAsia="Times New Roman" w:hAnsi="Verdana" w:cs="Times New Roman"/>
          <w:color w:val="000000"/>
          <w:sz w:val="20"/>
          <w:szCs w:val="32"/>
        </w:rPr>
        <w:t>I cried, coming up,</w:t>
      </w:r>
      <w:r w:rsidR="00B00DAC">
        <w:rPr>
          <w:rFonts w:ascii="Verdana" w:eastAsia="Times New Roman" w:hAnsi="Verdana" w:cs="Times New Roman"/>
          <w:color w:val="000000"/>
          <w:sz w:val="20"/>
          <w:szCs w:val="32"/>
        </w:rPr>
        <w:t xml:space="preserve"> “</w:t>
      </w:r>
      <w:r w:rsidRPr="00B00DAC">
        <w:rPr>
          <w:rFonts w:ascii="Verdana" w:eastAsia="Times New Roman" w:hAnsi="Verdana" w:cs="Times New Roman"/>
          <w:color w:val="000000"/>
          <w:sz w:val="20"/>
          <w:szCs w:val="32"/>
        </w:rPr>
        <w:t>put it down. This heat is too much! It</w:t>
      </w:r>
      <w:r w:rsidR="00B00DAC">
        <w:rPr>
          <w:rFonts w:ascii="Verdana" w:eastAsia="Times New Roman" w:hAnsi="Verdana" w:cs="Times New Roman"/>
          <w:color w:val="000000"/>
          <w:sz w:val="20"/>
          <w:szCs w:val="32"/>
        </w:rPr>
        <w:t>’s</w:t>
      </w:r>
      <w:r w:rsidRPr="00B00DAC">
        <w:rPr>
          <w:rFonts w:ascii="Verdana" w:eastAsia="Times New Roman" w:hAnsi="Verdana" w:cs="Times New Roman"/>
          <w:color w:val="000000"/>
          <w:sz w:val="20"/>
          <w:szCs w:val="32"/>
        </w:rPr>
        <w:t xml:space="preserve"> our running so! Two or three miles a second! Friction of the air!</w:t>
      </w:r>
      <w:r w:rsidR="00B00DAC">
        <w:rPr>
          <w:rFonts w:ascii="Verdana" w:eastAsia="Times New Roman" w:hAnsi="Verdana" w:cs="Times New Roman"/>
          <w:color w:val="000000"/>
          <w:sz w:val="20"/>
          <w:szCs w:val="32"/>
        </w:rPr>
        <w:t>”</w:t>
      </w:r>
    </w:p>
    <w:p w14:paraId="42983CE8" w14:textId="7F9772C6" w:rsidR="00B00DAC" w:rsidRDefault="00B00DAC" w:rsidP="00B00DA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What?</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he said, glancing at the dog.</w:t>
      </w:r>
    </w:p>
    <w:p w14:paraId="4512CEA8" w14:textId="2C6FC59E" w:rsidR="00B00DAC" w:rsidRDefault="00B00DAC" w:rsidP="00B00DA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Friction of the air,</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I shouted.</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 xml:space="preserve">Friction of the air. Going too fast. Like meteorites and things. Too hot. And, Gibberne! Gibberne! </w:t>
      </w:r>
      <w:r>
        <w:rPr>
          <w:rFonts w:ascii="Verdana" w:eastAsia="Times New Roman" w:hAnsi="Verdana" w:cs="Times New Roman"/>
          <w:color w:val="000000"/>
          <w:sz w:val="20"/>
          <w:szCs w:val="32"/>
        </w:rPr>
        <w:t>I’m</w:t>
      </w:r>
      <w:r w:rsidR="000036C0" w:rsidRPr="00B00DAC">
        <w:rPr>
          <w:rFonts w:ascii="Verdana" w:eastAsia="Times New Roman" w:hAnsi="Verdana" w:cs="Times New Roman"/>
          <w:color w:val="000000"/>
          <w:sz w:val="20"/>
          <w:szCs w:val="32"/>
        </w:rPr>
        <w:t xml:space="preserve"> all over pricking and a sort of perspiration. You can see people stirring slightly. I believe the stuff</w:t>
      </w:r>
      <w:r>
        <w:rPr>
          <w:rFonts w:ascii="Verdana" w:eastAsia="Times New Roman" w:hAnsi="Verdana" w:cs="Times New Roman"/>
          <w:color w:val="000000"/>
          <w:sz w:val="20"/>
          <w:szCs w:val="32"/>
        </w:rPr>
        <w:t>’s</w:t>
      </w:r>
      <w:r w:rsidR="000036C0" w:rsidRPr="00B00DAC">
        <w:rPr>
          <w:rFonts w:ascii="Verdana" w:eastAsia="Times New Roman" w:hAnsi="Verdana" w:cs="Times New Roman"/>
          <w:color w:val="000000"/>
          <w:sz w:val="20"/>
          <w:szCs w:val="32"/>
        </w:rPr>
        <w:t xml:space="preserve"> working off! Put that dog down.</w:t>
      </w:r>
      <w:r>
        <w:rPr>
          <w:rFonts w:ascii="Verdana" w:eastAsia="Times New Roman" w:hAnsi="Verdana" w:cs="Times New Roman"/>
          <w:color w:val="000000"/>
          <w:sz w:val="20"/>
          <w:szCs w:val="32"/>
        </w:rPr>
        <w:t>”</w:t>
      </w:r>
    </w:p>
    <w:p w14:paraId="5100B490" w14:textId="58D6D769" w:rsidR="00B00DAC" w:rsidRDefault="00B00DAC" w:rsidP="00B00DA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Eh?</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he said.</w:t>
      </w:r>
    </w:p>
    <w:p w14:paraId="6B1B5B6F" w14:textId="0E96F59D" w:rsidR="00B00DAC" w:rsidRDefault="00B00DAC" w:rsidP="00B00DA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0036C0" w:rsidRPr="00B00DAC">
        <w:rPr>
          <w:rFonts w:ascii="Verdana" w:eastAsia="Times New Roman" w:hAnsi="Verdana" w:cs="Times New Roman"/>
          <w:color w:val="000000"/>
          <w:sz w:val="20"/>
          <w:szCs w:val="32"/>
        </w:rPr>
        <w:t>It</w:t>
      </w:r>
      <w:r>
        <w:rPr>
          <w:rFonts w:ascii="Verdana" w:eastAsia="Times New Roman" w:hAnsi="Verdana" w:cs="Times New Roman"/>
          <w:color w:val="000000"/>
          <w:sz w:val="20"/>
          <w:szCs w:val="32"/>
        </w:rPr>
        <w:t>’s</w:t>
      </w:r>
      <w:r w:rsidR="000036C0" w:rsidRPr="00B00DAC">
        <w:rPr>
          <w:rFonts w:ascii="Verdana" w:eastAsia="Times New Roman" w:hAnsi="Verdana" w:cs="Times New Roman"/>
          <w:color w:val="000000"/>
          <w:sz w:val="20"/>
          <w:szCs w:val="32"/>
        </w:rPr>
        <w:t xml:space="preserve"> working off,</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I repeated.</w:t>
      </w:r>
      <w:r>
        <w:rPr>
          <w:rFonts w:ascii="Verdana" w:eastAsia="Times New Roman" w:hAnsi="Verdana" w:cs="Times New Roman"/>
          <w:color w:val="000000"/>
          <w:sz w:val="20"/>
          <w:szCs w:val="32"/>
        </w:rPr>
        <w:t xml:space="preserve"> “</w:t>
      </w:r>
      <w:r w:rsidR="000036C0" w:rsidRPr="00B00DAC">
        <w:rPr>
          <w:rFonts w:ascii="Verdana" w:eastAsia="Times New Roman" w:hAnsi="Verdana" w:cs="Times New Roman"/>
          <w:color w:val="000000"/>
          <w:sz w:val="20"/>
          <w:szCs w:val="32"/>
        </w:rPr>
        <w:t>We</w:t>
      </w:r>
      <w:r>
        <w:rPr>
          <w:rFonts w:ascii="Verdana" w:eastAsia="Times New Roman" w:hAnsi="Verdana" w:cs="Times New Roman"/>
          <w:color w:val="000000"/>
          <w:sz w:val="20"/>
          <w:szCs w:val="32"/>
        </w:rPr>
        <w:t>’re</w:t>
      </w:r>
      <w:r w:rsidR="000036C0" w:rsidRPr="00B00DAC">
        <w:rPr>
          <w:rFonts w:ascii="Verdana" w:eastAsia="Times New Roman" w:hAnsi="Verdana" w:cs="Times New Roman"/>
          <w:color w:val="000000"/>
          <w:sz w:val="20"/>
          <w:szCs w:val="32"/>
        </w:rPr>
        <w:t xml:space="preserve"> too hot and the stuff</w:t>
      </w:r>
      <w:r>
        <w:rPr>
          <w:rFonts w:ascii="Verdana" w:eastAsia="Times New Roman" w:hAnsi="Verdana" w:cs="Times New Roman"/>
          <w:color w:val="000000"/>
          <w:sz w:val="20"/>
          <w:szCs w:val="32"/>
        </w:rPr>
        <w:t>’s</w:t>
      </w:r>
      <w:r w:rsidR="000036C0" w:rsidRPr="00B00DAC">
        <w:rPr>
          <w:rFonts w:ascii="Verdana" w:eastAsia="Times New Roman" w:hAnsi="Verdana" w:cs="Times New Roman"/>
          <w:color w:val="000000"/>
          <w:sz w:val="20"/>
          <w:szCs w:val="32"/>
        </w:rPr>
        <w:t xml:space="preserve"> working off! </w:t>
      </w:r>
      <w:r>
        <w:rPr>
          <w:rFonts w:ascii="Verdana" w:eastAsia="Times New Roman" w:hAnsi="Verdana" w:cs="Times New Roman"/>
          <w:color w:val="000000"/>
          <w:sz w:val="20"/>
          <w:szCs w:val="32"/>
        </w:rPr>
        <w:t>I’m</w:t>
      </w:r>
      <w:r w:rsidR="000036C0" w:rsidRPr="00B00DAC">
        <w:rPr>
          <w:rFonts w:ascii="Verdana" w:eastAsia="Times New Roman" w:hAnsi="Verdana" w:cs="Times New Roman"/>
          <w:color w:val="000000"/>
          <w:sz w:val="20"/>
          <w:szCs w:val="32"/>
        </w:rPr>
        <w:t xml:space="preserve"> wet through.</w:t>
      </w:r>
      <w:r>
        <w:rPr>
          <w:rFonts w:ascii="Verdana" w:eastAsia="Times New Roman" w:hAnsi="Verdana" w:cs="Times New Roman"/>
          <w:color w:val="000000"/>
          <w:sz w:val="20"/>
          <w:szCs w:val="32"/>
        </w:rPr>
        <w:t>”</w:t>
      </w:r>
    </w:p>
    <w:p w14:paraId="081C3681" w14:textId="4401BB3F" w:rsidR="00B00DAC" w:rsidRDefault="000036C0" w:rsidP="00B00DAC">
      <w:pPr>
        <w:suppressAutoHyphens/>
        <w:spacing w:after="0" w:line="240" w:lineRule="auto"/>
        <w:ind w:firstLine="283"/>
        <w:jc w:val="both"/>
        <w:rPr>
          <w:rFonts w:ascii="Verdana" w:eastAsia="Times New Roman" w:hAnsi="Verdana" w:cs="Times New Roman"/>
          <w:color w:val="000000"/>
          <w:sz w:val="20"/>
          <w:szCs w:val="32"/>
        </w:rPr>
      </w:pPr>
      <w:r w:rsidRPr="00B00DAC">
        <w:rPr>
          <w:rFonts w:ascii="Verdana" w:eastAsia="Times New Roman" w:hAnsi="Verdana" w:cs="Times New Roman"/>
          <w:color w:val="000000"/>
          <w:sz w:val="20"/>
          <w:szCs w:val="32"/>
        </w:rPr>
        <w:t>He stared at me. Then at the band, the wheezy rattle of whose performance was certainly going faster. Then with a tremendous sweep of the arm he hurled the dog away from him and it went spinning upward, still inanimate, and hung at last over the grouped parasols of a knot of chattering people. Gibberne was gripping my elbow.</w:t>
      </w:r>
      <w:r w:rsidR="00B00DAC">
        <w:rPr>
          <w:rFonts w:ascii="Verdana" w:eastAsia="Times New Roman" w:hAnsi="Verdana" w:cs="Times New Roman"/>
          <w:color w:val="000000"/>
          <w:sz w:val="20"/>
          <w:szCs w:val="32"/>
        </w:rPr>
        <w:t xml:space="preserve"> “</w:t>
      </w:r>
      <w:r w:rsidRPr="00B00DAC">
        <w:rPr>
          <w:rFonts w:ascii="Verdana" w:eastAsia="Times New Roman" w:hAnsi="Verdana" w:cs="Times New Roman"/>
          <w:color w:val="000000"/>
          <w:sz w:val="20"/>
          <w:szCs w:val="32"/>
        </w:rPr>
        <w:t>By Jove!</w:t>
      </w:r>
      <w:r w:rsidR="00B00DAC">
        <w:rPr>
          <w:rFonts w:ascii="Verdana" w:eastAsia="Times New Roman" w:hAnsi="Verdana" w:cs="Times New Roman"/>
          <w:color w:val="000000"/>
          <w:sz w:val="20"/>
          <w:szCs w:val="32"/>
        </w:rPr>
        <w:t xml:space="preserve">” </w:t>
      </w:r>
      <w:r w:rsidRPr="00B00DAC">
        <w:rPr>
          <w:rFonts w:ascii="Verdana" w:eastAsia="Times New Roman" w:hAnsi="Verdana" w:cs="Times New Roman"/>
          <w:color w:val="000000"/>
          <w:sz w:val="20"/>
          <w:szCs w:val="32"/>
        </w:rPr>
        <w:t>he cried.</w:t>
      </w:r>
      <w:r w:rsidR="00B00DAC">
        <w:rPr>
          <w:rFonts w:ascii="Verdana" w:eastAsia="Times New Roman" w:hAnsi="Verdana" w:cs="Times New Roman"/>
          <w:color w:val="000000"/>
          <w:sz w:val="20"/>
          <w:szCs w:val="32"/>
        </w:rPr>
        <w:t xml:space="preserve"> “</w:t>
      </w:r>
      <w:r w:rsidRPr="00B00DAC">
        <w:rPr>
          <w:rFonts w:ascii="Verdana" w:eastAsia="Times New Roman" w:hAnsi="Verdana" w:cs="Times New Roman"/>
          <w:color w:val="000000"/>
          <w:sz w:val="20"/>
          <w:szCs w:val="32"/>
        </w:rPr>
        <w:t>I believe it is! A sort of hot pricking and</w:t>
      </w:r>
      <w:r w:rsidR="00B00DAC">
        <w:rPr>
          <w:rFonts w:ascii="Verdana" w:eastAsia="Times New Roman" w:hAnsi="Verdana" w:cs="Times New Roman"/>
          <w:color w:val="000000"/>
          <w:sz w:val="20"/>
          <w:szCs w:val="32"/>
        </w:rPr>
        <w:t>—</w:t>
      </w:r>
      <w:r w:rsidRPr="00B00DAC">
        <w:rPr>
          <w:rFonts w:ascii="Verdana" w:eastAsia="Times New Roman" w:hAnsi="Verdana" w:cs="Times New Roman"/>
          <w:color w:val="000000"/>
          <w:sz w:val="20"/>
          <w:szCs w:val="32"/>
        </w:rPr>
        <w:t>yes. That man</w:t>
      </w:r>
      <w:r w:rsidR="00B00DAC">
        <w:rPr>
          <w:rFonts w:ascii="Verdana" w:eastAsia="Times New Roman" w:hAnsi="Verdana" w:cs="Times New Roman"/>
          <w:color w:val="000000"/>
          <w:sz w:val="20"/>
          <w:szCs w:val="32"/>
        </w:rPr>
        <w:t>’s</w:t>
      </w:r>
      <w:r w:rsidRPr="00B00DAC">
        <w:rPr>
          <w:rFonts w:ascii="Verdana" w:eastAsia="Times New Roman" w:hAnsi="Verdana" w:cs="Times New Roman"/>
          <w:color w:val="000000"/>
          <w:sz w:val="20"/>
          <w:szCs w:val="32"/>
        </w:rPr>
        <w:t xml:space="preserve"> moving his pocket-handkerchief! Perceptibly. We must get out of this sharp.</w:t>
      </w:r>
      <w:r w:rsidR="00B00DAC">
        <w:rPr>
          <w:rFonts w:ascii="Verdana" w:eastAsia="Times New Roman" w:hAnsi="Verdana" w:cs="Times New Roman"/>
          <w:color w:val="000000"/>
          <w:sz w:val="20"/>
          <w:szCs w:val="32"/>
        </w:rPr>
        <w:t>”</w:t>
      </w:r>
    </w:p>
    <w:p w14:paraId="2A98EDE9" w14:textId="72270C0F" w:rsidR="000036C0" w:rsidRPr="00B00DAC" w:rsidRDefault="000036C0" w:rsidP="00B00DAC">
      <w:pPr>
        <w:suppressAutoHyphens/>
        <w:spacing w:after="0" w:line="240" w:lineRule="auto"/>
        <w:ind w:firstLine="283"/>
        <w:jc w:val="both"/>
        <w:rPr>
          <w:rFonts w:ascii="Verdana" w:eastAsia="Times New Roman" w:hAnsi="Verdana" w:cs="Times New Roman"/>
          <w:color w:val="000000"/>
          <w:sz w:val="20"/>
          <w:szCs w:val="32"/>
        </w:rPr>
      </w:pPr>
      <w:r w:rsidRPr="00B00DAC">
        <w:rPr>
          <w:rFonts w:ascii="Verdana" w:eastAsia="Times New Roman" w:hAnsi="Verdana" w:cs="Times New Roman"/>
          <w:color w:val="000000"/>
          <w:sz w:val="20"/>
          <w:szCs w:val="32"/>
        </w:rPr>
        <w:t>But we could not get out of it sharply enough. Luckily, perhaps! For we might have run, and if we had run we should, I believe, have burst into flames. Almost certainly we should have burst into flames! You know we had neither of us thought of that...But before we could even begin to run the action of the drug had ceased. It was the business of a minute fraction of a second. The effect of the New Accelerator passed like the drawing of a curtain, vanished in the movement of a hand. I heard Gibberne</w:t>
      </w:r>
      <w:r w:rsidR="00B00DAC">
        <w:rPr>
          <w:rFonts w:ascii="Verdana" w:eastAsia="Times New Roman" w:hAnsi="Verdana" w:cs="Times New Roman"/>
          <w:color w:val="000000"/>
          <w:sz w:val="20"/>
          <w:szCs w:val="32"/>
        </w:rPr>
        <w:t>’s</w:t>
      </w:r>
      <w:r w:rsidRPr="00B00DAC">
        <w:rPr>
          <w:rFonts w:ascii="Verdana" w:eastAsia="Times New Roman" w:hAnsi="Verdana" w:cs="Times New Roman"/>
          <w:color w:val="000000"/>
          <w:sz w:val="20"/>
          <w:szCs w:val="32"/>
        </w:rPr>
        <w:t xml:space="preserve"> voice in infinite alarm.</w:t>
      </w:r>
      <w:r w:rsidR="00B00DAC">
        <w:rPr>
          <w:rFonts w:ascii="Verdana" w:eastAsia="Times New Roman" w:hAnsi="Verdana" w:cs="Times New Roman"/>
          <w:color w:val="000000"/>
          <w:sz w:val="20"/>
          <w:szCs w:val="32"/>
        </w:rPr>
        <w:t xml:space="preserve"> “</w:t>
      </w:r>
      <w:r w:rsidRPr="00B00DAC">
        <w:rPr>
          <w:rFonts w:ascii="Verdana" w:eastAsia="Times New Roman" w:hAnsi="Verdana" w:cs="Times New Roman"/>
          <w:color w:val="000000"/>
          <w:sz w:val="20"/>
          <w:szCs w:val="32"/>
        </w:rPr>
        <w:t>Sit down,</w:t>
      </w:r>
      <w:r w:rsidR="00B00DAC">
        <w:rPr>
          <w:rFonts w:ascii="Verdana" w:eastAsia="Times New Roman" w:hAnsi="Verdana" w:cs="Times New Roman"/>
          <w:color w:val="000000"/>
          <w:sz w:val="20"/>
          <w:szCs w:val="32"/>
        </w:rPr>
        <w:t xml:space="preserve">” </w:t>
      </w:r>
      <w:r w:rsidRPr="00B00DAC">
        <w:rPr>
          <w:rFonts w:ascii="Verdana" w:eastAsia="Times New Roman" w:hAnsi="Verdana" w:cs="Times New Roman"/>
          <w:color w:val="000000"/>
          <w:sz w:val="20"/>
          <w:szCs w:val="32"/>
        </w:rPr>
        <w:t>he said, and flop, down upon the turf at the edge of the Leas I sat</w:t>
      </w:r>
      <w:r w:rsidR="00B00DAC">
        <w:rPr>
          <w:rFonts w:ascii="Verdana" w:eastAsia="Times New Roman" w:hAnsi="Verdana" w:cs="Times New Roman"/>
          <w:color w:val="000000"/>
          <w:sz w:val="20"/>
          <w:szCs w:val="32"/>
        </w:rPr>
        <w:t>—</w:t>
      </w:r>
      <w:r w:rsidRPr="00B00DAC">
        <w:rPr>
          <w:rFonts w:ascii="Verdana" w:eastAsia="Times New Roman" w:hAnsi="Verdana" w:cs="Times New Roman"/>
          <w:color w:val="000000"/>
          <w:sz w:val="20"/>
          <w:szCs w:val="32"/>
        </w:rPr>
        <w:t>scorching as I sat. There is a patch of burnt grass there still where I sat down. The whole stagnation seemed to wake up as I did so, the disarticulated vibration of the band rushed together into a blast of music, the promenaders put their feet down and walked their ways, the papers and flags began flapping, smiles passed into words, the winker finished his wink and went on his way complacently, and all the seated people moved and spoke.</w:t>
      </w:r>
    </w:p>
    <w:p w14:paraId="47EBCDD3" w14:textId="0DE69129" w:rsidR="000036C0" w:rsidRPr="00B00DAC" w:rsidRDefault="000036C0" w:rsidP="00B00DAC">
      <w:pPr>
        <w:suppressAutoHyphens/>
        <w:spacing w:after="0" w:line="240" w:lineRule="auto"/>
        <w:ind w:firstLine="283"/>
        <w:jc w:val="both"/>
        <w:rPr>
          <w:rFonts w:ascii="Verdana" w:eastAsia="Times New Roman" w:hAnsi="Verdana" w:cs="Times New Roman"/>
          <w:color w:val="000000"/>
          <w:sz w:val="20"/>
          <w:szCs w:val="32"/>
        </w:rPr>
      </w:pPr>
      <w:r w:rsidRPr="00B00DAC">
        <w:rPr>
          <w:rFonts w:ascii="Verdana" w:eastAsia="Times New Roman" w:hAnsi="Verdana" w:cs="Times New Roman"/>
          <w:color w:val="000000"/>
          <w:sz w:val="20"/>
          <w:szCs w:val="32"/>
        </w:rPr>
        <w:t>The whole world had come alive again, was going as fast as we were, or rather we were going no faster than the rest of the world. It was like slowing down as one comes into a railway station. Everything seemed to spin round for a second or two, I had the most transient feeling of nausea, and that was all. And the little dog which had seemed to hang for a moment when the force of Gibberne</w:t>
      </w:r>
      <w:r w:rsidR="00B00DAC">
        <w:rPr>
          <w:rFonts w:ascii="Verdana" w:eastAsia="Times New Roman" w:hAnsi="Verdana" w:cs="Times New Roman"/>
          <w:color w:val="000000"/>
          <w:sz w:val="20"/>
          <w:szCs w:val="32"/>
        </w:rPr>
        <w:t>’s</w:t>
      </w:r>
      <w:r w:rsidRPr="00B00DAC">
        <w:rPr>
          <w:rFonts w:ascii="Verdana" w:eastAsia="Times New Roman" w:hAnsi="Verdana" w:cs="Times New Roman"/>
          <w:color w:val="000000"/>
          <w:sz w:val="20"/>
          <w:szCs w:val="32"/>
        </w:rPr>
        <w:t xml:space="preserve"> arm was expended fell with a swift acceleration clean through a lady</w:t>
      </w:r>
      <w:r w:rsidR="00B00DAC">
        <w:rPr>
          <w:rFonts w:ascii="Verdana" w:eastAsia="Times New Roman" w:hAnsi="Verdana" w:cs="Times New Roman"/>
          <w:color w:val="000000"/>
          <w:sz w:val="20"/>
          <w:szCs w:val="32"/>
        </w:rPr>
        <w:t>’s</w:t>
      </w:r>
      <w:r w:rsidRPr="00B00DAC">
        <w:rPr>
          <w:rFonts w:ascii="Verdana" w:eastAsia="Times New Roman" w:hAnsi="Verdana" w:cs="Times New Roman"/>
          <w:color w:val="000000"/>
          <w:sz w:val="20"/>
          <w:szCs w:val="32"/>
        </w:rPr>
        <w:t xml:space="preserve"> parasol!</w:t>
      </w:r>
    </w:p>
    <w:p w14:paraId="330B081D" w14:textId="1373E2FA" w:rsidR="00B00DAC" w:rsidRDefault="000036C0" w:rsidP="00B00DAC">
      <w:pPr>
        <w:suppressAutoHyphens/>
        <w:spacing w:after="0" w:line="240" w:lineRule="auto"/>
        <w:ind w:firstLine="283"/>
        <w:jc w:val="both"/>
        <w:rPr>
          <w:rFonts w:ascii="Verdana" w:eastAsia="Times New Roman" w:hAnsi="Verdana" w:cs="Times New Roman"/>
          <w:color w:val="000000"/>
          <w:sz w:val="20"/>
          <w:szCs w:val="32"/>
        </w:rPr>
      </w:pPr>
      <w:r w:rsidRPr="00B00DAC">
        <w:rPr>
          <w:rFonts w:ascii="Verdana" w:eastAsia="Times New Roman" w:hAnsi="Verdana" w:cs="Times New Roman"/>
          <w:color w:val="000000"/>
          <w:sz w:val="20"/>
          <w:szCs w:val="32"/>
        </w:rPr>
        <w:t>That was the saving of us. Unless it was for one corpulent old gentleman in a bath-chair, who certainly did start at the sight of us and afterwards regarded us at intervals with a darkly suspicious eye, and finally, I believe, said something to his nurse about us, I doubt if a solitary person remarked our sudden appearance among them. Plop! We must have appeared abruptly. We ceased to smoulder almost at once, though the turf beneath me was uncomfortably hot. The attention of everyone</w:t>
      </w:r>
      <w:r w:rsidR="00B00DAC">
        <w:rPr>
          <w:rFonts w:ascii="Verdana" w:eastAsia="Times New Roman" w:hAnsi="Verdana" w:cs="Times New Roman"/>
          <w:color w:val="000000"/>
          <w:sz w:val="20"/>
          <w:szCs w:val="32"/>
        </w:rPr>
        <w:t>—</w:t>
      </w:r>
      <w:r w:rsidRPr="00B00DAC">
        <w:rPr>
          <w:rFonts w:ascii="Verdana" w:eastAsia="Times New Roman" w:hAnsi="Verdana" w:cs="Times New Roman"/>
          <w:color w:val="000000"/>
          <w:sz w:val="20"/>
          <w:szCs w:val="32"/>
        </w:rPr>
        <w:t>including even the Amusement</w:t>
      </w:r>
      <w:r w:rsidR="00B00DAC">
        <w:rPr>
          <w:rFonts w:ascii="Verdana" w:eastAsia="Times New Roman" w:hAnsi="Verdana" w:cs="Times New Roman"/>
          <w:color w:val="000000"/>
          <w:sz w:val="20"/>
          <w:szCs w:val="32"/>
        </w:rPr>
        <w:t xml:space="preserve">s’ </w:t>
      </w:r>
      <w:r w:rsidRPr="00B00DAC">
        <w:rPr>
          <w:rFonts w:ascii="Verdana" w:eastAsia="Times New Roman" w:hAnsi="Verdana" w:cs="Times New Roman"/>
          <w:color w:val="000000"/>
          <w:sz w:val="20"/>
          <w:szCs w:val="32"/>
        </w:rPr>
        <w:t>Association band, which on this occasion, for the only time in its history, got out of tune</w:t>
      </w:r>
      <w:r w:rsidR="00B00DAC">
        <w:rPr>
          <w:rFonts w:ascii="Verdana" w:eastAsia="Times New Roman" w:hAnsi="Verdana" w:cs="Times New Roman"/>
          <w:color w:val="000000"/>
          <w:sz w:val="20"/>
          <w:szCs w:val="32"/>
        </w:rPr>
        <w:t>—</w:t>
      </w:r>
      <w:r w:rsidRPr="00B00DAC">
        <w:rPr>
          <w:rFonts w:ascii="Verdana" w:eastAsia="Times New Roman" w:hAnsi="Verdana" w:cs="Times New Roman"/>
          <w:color w:val="000000"/>
          <w:sz w:val="20"/>
          <w:szCs w:val="32"/>
        </w:rPr>
        <w:t>was arrested by the amazing fact, and the still more amazing yapping and uproar caused by the fact that a respectable, over-fed lapdog sleeping quietly to the east of the bandstand should suddenly fall through the parasol of a lady on the west</w:t>
      </w:r>
      <w:r w:rsidR="00B00DAC">
        <w:rPr>
          <w:rFonts w:ascii="Verdana" w:eastAsia="Times New Roman" w:hAnsi="Verdana" w:cs="Times New Roman"/>
          <w:color w:val="000000"/>
          <w:sz w:val="20"/>
          <w:szCs w:val="32"/>
        </w:rPr>
        <w:t>—</w:t>
      </w:r>
      <w:r w:rsidRPr="00B00DAC">
        <w:rPr>
          <w:rFonts w:ascii="Verdana" w:eastAsia="Times New Roman" w:hAnsi="Verdana" w:cs="Times New Roman"/>
          <w:color w:val="000000"/>
          <w:sz w:val="20"/>
          <w:szCs w:val="32"/>
        </w:rPr>
        <w:t>in a slightly singed condition due to the extreme velocity of its movements through the air. In these absurd days, too, when we are all trying to be as psychic, and silly, and superstitious as possible! People got up and trod on other people, chairs were overturned, the Leas policeman ran. How the matter settled itself I do not know</w:t>
      </w:r>
      <w:r w:rsidR="00B00DAC">
        <w:rPr>
          <w:rFonts w:ascii="Verdana" w:eastAsia="Times New Roman" w:hAnsi="Verdana" w:cs="Times New Roman"/>
          <w:color w:val="000000"/>
          <w:sz w:val="20"/>
          <w:szCs w:val="32"/>
        </w:rPr>
        <w:t>—</w:t>
      </w:r>
      <w:r w:rsidRPr="00B00DAC">
        <w:rPr>
          <w:rFonts w:ascii="Verdana" w:eastAsia="Times New Roman" w:hAnsi="Verdana" w:cs="Times New Roman"/>
          <w:color w:val="000000"/>
          <w:sz w:val="20"/>
          <w:szCs w:val="32"/>
        </w:rPr>
        <w:t>we were much too anxious to disentangle ourselves from the affair and get out of range of the eye of the old gentleman in the bath-chair to make minute inquiries. As soon as we were sufficiently cool and sufficiently recovered from our giddiness and nausea and confusion of mind to do so we stood up and, skirting the crowd, directed our steps back along the road below the Metropole towards Gibberne</w:t>
      </w:r>
      <w:r w:rsidR="00B00DAC">
        <w:rPr>
          <w:rFonts w:ascii="Verdana" w:eastAsia="Times New Roman" w:hAnsi="Verdana" w:cs="Times New Roman"/>
          <w:color w:val="000000"/>
          <w:sz w:val="20"/>
          <w:szCs w:val="32"/>
        </w:rPr>
        <w:t>’s</w:t>
      </w:r>
      <w:r w:rsidRPr="00B00DAC">
        <w:rPr>
          <w:rFonts w:ascii="Verdana" w:eastAsia="Times New Roman" w:hAnsi="Verdana" w:cs="Times New Roman"/>
          <w:color w:val="000000"/>
          <w:sz w:val="20"/>
          <w:szCs w:val="32"/>
        </w:rPr>
        <w:t xml:space="preserve"> house. But amidst the din I heard very distinctly the gentleman who had been sitting beside the lady of the ruptured sunshade using quite unjustifiable threats and language to one of those chair-attendants who have</w:t>
      </w:r>
      <w:r w:rsidR="00B00DAC">
        <w:rPr>
          <w:rFonts w:ascii="Verdana" w:eastAsia="Times New Roman" w:hAnsi="Verdana" w:cs="Times New Roman"/>
          <w:color w:val="000000"/>
          <w:sz w:val="20"/>
          <w:szCs w:val="32"/>
        </w:rPr>
        <w:t xml:space="preserve"> “</w:t>
      </w:r>
      <w:r w:rsidRPr="00B00DAC">
        <w:rPr>
          <w:rFonts w:ascii="Verdana" w:eastAsia="Times New Roman" w:hAnsi="Verdana" w:cs="Times New Roman"/>
          <w:color w:val="000000"/>
          <w:sz w:val="20"/>
          <w:szCs w:val="32"/>
        </w:rPr>
        <w:t>Inspector</w:t>
      </w:r>
      <w:r w:rsidR="00B00DAC">
        <w:rPr>
          <w:rFonts w:ascii="Verdana" w:eastAsia="Times New Roman" w:hAnsi="Verdana" w:cs="Times New Roman"/>
          <w:color w:val="000000"/>
          <w:sz w:val="20"/>
          <w:szCs w:val="32"/>
        </w:rPr>
        <w:t xml:space="preserve">” </w:t>
      </w:r>
      <w:r w:rsidRPr="00B00DAC">
        <w:rPr>
          <w:rFonts w:ascii="Verdana" w:eastAsia="Times New Roman" w:hAnsi="Verdana" w:cs="Times New Roman"/>
          <w:color w:val="000000"/>
          <w:sz w:val="20"/>
          <w:szCs w:val="32"/>
        </w:rPr>
        <w:t>written on their caps.</w:t>
      </w:r>
      <w:r w:rsidR="00B00DAC">
        <w:rPr>
          <w:rFonts w:ascii="Verdana" w:eastAsia="Times New Roman" w:hAnsi="Verdana" w:cs="Times New Roman"/>
          <w:color w:val="000000"/>
          <w:sz w:val="20"/>
          <w:szCs w:val="32"/>
        </w:rPr>
        <w:t xml:space="preserve"> “</w:t>
      </w:r>
      <w:r w:rsidRPr="00B00DAC">
        <w:rPr>
          <w:rFonts w:ascii="Verdana" w:eastAsia="Times New Roman" w:hAnsi="Verdana" w:cs="Times New Roman"/>
          <w:color w:val="000000"/>
          <w:sz w:val="20"/>
          <w:szCs w:val="32"/>
        </w:rPr>
        <w:t>If you did</w:t>
      </w:r>
      <w:r w:rsidR="00B00DAC">
        <w:rPr>
          <w:rFonts w:ascii="Verdana" w:eastAsia="Times New Roman" w:hAnsi="Verdana" w:cs="Times New Roman"/>
          <w:color w:val="000000"/>
          <w:sz w:val="20"/>
          <w:szCs w:val="32"/>
        </w:rPr>
        <w:t>n’t</w:t>
      </w:r>
      <w:r w:rsidRPr="00B00DAC">
        <w:rPr>
          <w:rFonts w:ascii="Verdana" w:eastAsia="Times New Roman" w:hAnsi="Verdana" w:cs="Times New Roman"/>
          <w:color w:val="000000"/>
          <w:sz w:val="20"/>
          <w:szCs w:val="32"/>
        </w:rPr>
        <w:t xml:space="preserve"> throw the dog,</w:t>
      </w:r>
      <w:r w:rsidR="00B00DAC">
        <w:rPr>
          <w:rFonts w:ascii="Verdana" w:eastAsia="Times New Roman" w:hAnsi="Verdana" w:cs="Times New Roman"/>
          <w:color w:val="000000"/>
          <w:sz w:val="20"/>
          <w:szCs w:val="32"/>
        </w:rPr>
        <w:t xml:space="preserve">” </w:t>
      </w:r>
      <w:r w:rsidRPr="00B00DAC">
        <w:rPr>
          <w:rFonts w:ascii="Verdana" w:eastAsia="Times New Roman" w:hAnsi="Verdana" w:cs="Times New Roman"/>
          <w:color w:val="000000"/>
          <w:sz w:val="20"/>
          <w:szCs w:val="32"/>
        </w:rPr>
        <w:t>he said,</w:t>
      </w:r>
      <w:r w:rsidR="00B00DAC">
        <w:rPr>
          <w:rFonts w:ascii="Verdana" w:eastAsia="Times New Roman" w:hAnsi="Verdana" w:cs="Times New Roman"/>
          <w:color w:val="000000"/>
          <w:sz w:val="20"/>
          <w:szCs w:val="32"/>
        </w:rPr>
        <w:t xml:space="preserve"> “</w:t>
      </w:r>
      <w:r w:rsidRPr="00B00DAC">
        <w:rPr>
          <w:rFonts w:ascii="Verdana" w:eastAsia="Times New Roman" w:hAnsi="Verdana" w:cs="Times New Roman"/>
          <w:color w:val="000000"/>
          <w:sz w:val="20"/>
          <w:szCs w:val="32"/>
        </w:rPr>
        <w:t>who did?</w:t>
      </w:r>
      <w:r w:rsidR="00B00DAC">
        <w:rPr>
          <w:rFonts w:ascii="Verdana" w:eastAsia="Times New Roman" w:hAnsi="Verdana" w:cs="Times New Roman"/>
          <w:color w:val="000000"/>
          <w:sz w:val="20"/>
          <w:szCs w:val="32"/>
        </w:rPr>
        <w:t>”</w:t>
      </w:r>
    </w:p>
    <w:p w14:paraId="14918C16" w14:textId="62B02140" w:rsidR="000036C0" w:rsidRPr="00B00DAC" w:rsidRDefault="000036C0" w:rsidP="00B00DAC">
      <w:pPr>
        <w:suppressAutoHyphens/>
        <w:spacing w:after="0" w:line="240" w:lineRule="auto"/>
        <w:ind w:firstLine="283"/>
        <w:jc w:val="both"/>
        <w:rPr>
          <w:rFonts w:ascii="Verdana" w:eastAsia="Times New Roman" w:hAnsi="Verdana" w:cs="Times New Roman"/>
          <w:color w:val="000000"/>
          <w:sz w:val="20"/>
          <w:szCs w:val="32"/>
        </w:rPr>
      </w:pPr>
      <w:r w:rsidRPr="00B00DAC">
        <w:rPr>
          <w:rFonts w:ascii="Verdana" w:eastAsia="Times New Roman" w:hAnsi="Verdana" w:cs="Times New Roman"/>
          <w:color w:val="000000"/>
          <w:sz w:val="20"/>
          <w:szCs w:val="32"/>
        </w:rPr>
        <w:t>The sudden return of movement and familiar noises, and our natural anxiety about ourselves (our clothes were still dreadfully hot, and the fronts of the thighs of Gibberne</w:t>
      </w:r>
      <w:r w:rsidR="00B00DAC">
        <w:rPr>
          <w:rFonts w:ascii="Verdana" w:eastAsia="Times New Roman" w:hAnsi="Verdana" w:cs="Times New Roman"/>
          <w:color w:val="000000"/>
          <w:sz w:val="20"/>
          <w:szCs w:val="32"/>
        </w:rPr>
        <w:t>’s</w:t>
      </w:r>
      <w:r w:rsidRPr="00B00DAC">
        <w:rPr>
          <w:rFonts w:ascii="Verdana" w:eastAsia="Times New Roman" w:hAnsi="Verdana" w:cs="Times New Roman"/>
          <w:color w:val="000000"/>
          <w:sz w:val="20"/>
          <w:szCs w:val="32"/>
        </w:rPr>
        <w:t xml:space="preserve"> white trousers were scorched a drabbish brown), prevented the minute observations I should have liked to make on all these things. Indeed, I really made no observations of any scientific value on that return. The bee, of course, had gone. I looked for that cyclist, but he was already out of sight as we came into the Upper Sandgate Road or hidden from us by traffic; the charabanc, however, with its people now all alive and stirring, was clattering along at a spanking pace almost abreast of the nearer church.</w:t>
      </w:r>
    </w:p>
    <w:p w14:paraId="2EB7F4A5" w14:textId="77777777" w:rsidR="000036C0" w:rsidRPr="00B00DAC" w:rsidRDefault="000036C0" w:rsidP="00B00DAC">
      <w:pPr>
        <w:suppressAutoHyphens/>
        <w:spacing w:after="0" w:line="240" w:lineRule="auto"/>
        <w:ind w:firstLine="283"/>
        <w:jc w:val="both"/>
        <w:rPr>
          <w:rFonts w:ascii="Verdana" w:eastAsia="Times New Roman" w:hAnsi="Verdana" w:cs="Times New Roman"/>
          <w:color w:val="000000"/>
          <w:sz w:val="20"/>
          <w:szCs w:val="32"/>
        </w:rPr>
      </w:pPr>
      <w:r w:rsidRPr="00B00DAC">
        <w:rPr>
          <w:rFonts w:ascii="Verdana" w:eastAsia="Times New Roman" w:hAnsi="Verdana" w:cs="Times New Roman"/>
          <w:color w:val="000000"/>
          <w:sz w:val="20"/>
          <w:szCs w:val="32"/>
        </w:rPr>
        <w:t>We noted however, that the window-sill on which we had stepped through, getting out of the house was slightly singed, and that the impressions of our feet on the gravel of the path were unusually deep.</w:t>
      </w:r>
    </w:p>
    <w:p w14:paraId="623130CF" w14:textId="77777777" w:rsidR="000036C0" w:rsidRPr="00B00DAC" w:rsidRDefault="000036C0" w:rsidP="00B00DAC">
      <w:pPr>
        <w:suppressAutoHyphens/>
        <w:spacing w:after="0" w:line="240" w:lineRule="auto"/>
        <w:ind w:firstLine="283"/>
        <w:jc w:val="both"/>
        <w:rPr>
          <w:rFonts w:ascii="Verdana" w:eastAsia="Times New Roman" w:hAnsi="Verdana" w:cs="Times New Roman"/>
          <w:color w:val="000000"/>
          <w:sz w:val="20"/>
          <w:szCs w:val="32"/>
        </w:rPr>
      </w:pPr>
      <w:r w:rsidRPr="00B00DAC">
        <w:rPr>
          <w:rFonts w:ascii="Verdana" w:eastAsia="Times New Roman" w:hAnsi="Verdana" w:cs="Times New Roman"/>
          <w:color w:val="000000"/>
          <w:sz w:val="20"/>
          <w:szCs w:val="32"/>
        </w:rPr>
        <w:t>So it was, I had my first experience of the New Accelerator. Practically we had been running about and saying and doing all sorts of things in the space of a second or so of time. We had lived half an hour while the band had played, perhaps two bars. But the effect it had upon us was that the whole world had stopped for our convenient inspection. Considering all things, and particularly considering our rashness in venturing out of the house, the experience might certainly have been much more disagreeable than it was. It showed, no doubt, that Gibberne has still much to learn before his preparation is a manageable convenience, but its practicability it certainly demonstrated beyond all cavil.</w:t>
      </w:r>
    </w:p>
    <w:p w14:paraId="142A715C" w14:textId="6BE62B8A" w:rsidR="000036C0" w:rsidRPr="00B00DAC" w:rsidRDefault="000036C0" w:rsidP="00B00DAC">
      <w:pPr>
        <w:suppressAutoHyphens/>
        <w:spacing w:after="0" w:line="240" w:lineRule="auto"/>
        <w:ind w:firstLine="283"/>
        <w:jc w:val="both"/>
        <w:rPr>
          <w:rFonts w:ascii="Verdana" w:eastAsia="Times New Roman" w:hAnsi="Verdana" w:cs="Times New Roman"/>
          <w:color w:val="000000"/>
          <w:sz w:val="20"/>
          <w:szCs w:val="32"/>
        </w:rPr>
      </w:pPr>
      <w:r w:rsidRPr="00B00DAC">
        <w:rPr>
          <w:rFonts w:ascii="Verdana" w:eastAsia="Times New Roman" w:hAnsi="Verdana" w:cs="Times New Roman"/>
          <w:color w:val="000000"/>
          <w:sz w:val="20"/>
          <w:szCs w:val="32"/>
        </w:rPr>
        <w:t>Since that adventure he has been steadily bringing its use under control, and I have several times, and without the slightest bad result, taken measured doses under his direction; though I must confess I have not yet ventured abroad again while under its influence. I may mention, for example, that this story has been written at one sitting and without interruption, except for the nibbling of some chocolate, by its means. I began at 6.25, and my watch is now very nearly at the minute past the half-hour. The convenience of securing a long, uninterrupted spell of work in the midst of a day full of engagements cannot be exaggerated. Gibberne is now working at the quantitative handling of his preparation, with especial reference to its distinctive effects upon different types of constitution. He then hopes to find a Retarder with which to dilute its present rather excessive potency. The Retarder will, of course, have the reverse effect to the Accelerator; used alone it should enable the patient to spread a few seconds over many hours of ordinary time, and so to maintain an apathetic inaction, a glacierlike absence of alacrity, amidst the most animated or irritating surroundings. The two things together must necessarily work an entire revolution in civilised existence. It is the beginning of our escape from that Time Garment of which Carlyle speaks. While this Accelerator will enable us to concentrate ourselves with tremendous impact upon any moment or occasion that demands our utmost sense and vigour, the Retarder will enable us to pass in passive tranquillity through infinite hardship and tedium. Perhaps I am a little optimistic about the Retarder, which has indeed still to be discovered, but about the Accelerator there is no possible sort of doubt whatever. Its appearance upon the market in a convenient, controllable, and assimilable form is a matter of the next few months. It will be obtainable of all chemists and druggists, in small green bottles, at a high but, considering its extraordinary qualities, by no means excessive price. Gibberne</w:t>
      </w:r>
      <w:r w:rsidR="00B00DAC">
        <w:rPr>
          <w:rFonts w:ascii="Verdana" w:eastAsia="Times New Roman" w:hAnsi="Verdana" w:cs="Times New Roman"/>
          <w:color w:val="000000"/>
          <w:sz w:val="20"/>
          <w:szCs w:val="32"/>
        </w:rPr>
        <w:t>’s</w:t>
      </w:r>
      <w:r w:rsidRPr="00B00DAC">
        <w:rPr>
          <w:rFonts w:ascii="Verdana" w:eastAsia="Times New Roman" w:hAnsi="Verdana" w:cs="Times New Roman"/>
          <w:color w:val="000000"/>
          <w:sz w:val="20"/>
          <w:szCs w:val="32"/>
        </w:rPr>
        <w:t xml:space="preserve"> Nervous Accelerator it will be called, and he hopes to be able to supply it in three strengths: one in 200, one in 900, and one in 2000, distinguished by yellow, pink, and white labels respectively.</w:t>
      </w:r>
    </w:p>
    <w:p w14:paraId="3B4B8913" w14:textId="615B3529" w:rsidR="000036C0" w:rsidRPr="00B00DAC" w:rsidRDefault="000036C0" w:rsidP="00B00DAC">
      <w:pPr>
        <w:suppressAutoHyphens/>
        <w:spacing w:after="0" w:line="240" w:lineRule="auto"/>
        <w:ind w:firstLine="283"/>
        <w:jc w:val="both"/>
        <w:rPr>
          <w:rFonts w:ascii="Verdana" w:eastAsia="Times New Roman" w:hAnsi="Verdana" w:cs="Times New Roman"/>
          <w:color w:val="000000"/>
          <w:sz w:val="20"/>
          <w:szCs w:val="32"/>
        </w:rPr>
      </w:pPr>
      <w:r w:rsidRPr="00B00DAC">
        <w:rPr>
          <w:rFonts w:ascii="Verdana" w:eastAsia="Times New Roman" w:hAnsi="Verdana" w:cs="Times New Roman"/>
          <w:color w:val="000000"/>
          <w:sz w:val="20"/>
          <w:szCs w:val="32"/>
        </w:rPr>
        <w:t>No doubt its use renders a great number of very extraordinary things possible; for of course, the most remarkable, and possibly, even criminal proceedings may be effected with impunity by thus dodging, as it were, into the interstices of time. Like all potent preparations it will be liable to abuse. We have however, discussed this aspect of the question very thoroughly, and we have decided that this is purely a matter of medical jurisprudence and altogether outside our province. We shall manufacture and sell the Accelerator, and as for the consequences</w:t>
      </w:r>
      <w:r w:rsidR="00B00DAC">
        <w:rPr>
          <w:rFonts w:ascii="Verdana" w:eastAsia="Times New Roman" w:hAnsi="Verdana" w:cs="Times New Roman"/>
          <w:color w:val="000000"/>
          <w:sz w:val="20"/>
          <w:szCs w:val="32"/>
        </w:rPr>
        <w:t>—</w:t>
      </w:r>
      <w:r w:rsidRPr="00B00DAC">
        <w:rPr>
          <w:rFonts w:ascii="Verdana" w:eastAsia="Times New Roman" w:hAnsi="Verdana" w:cs="Times New Roman"/>
          <w:color w:val="000000"/>
          <w:sz w:val="20"/>
          <w:szCs w:val="32"/>
        </w:rPr>
        <w:t>we shall see.</w:t>
      </w:r>
    </w:p>
    <w:p w14:paraId="3A25777C" w14:textId="77777777" w:rsidR="00AC6451" w:rsidRPr="00B00DAC" w:rsidRDefault="00AC6451" w:rsidP="00B00DAC">
      <w:pPr>
        <w:suppressAutoHyphens/>
        <w:spacing w:after="0" w:line="240" w:lineRule="auto"/>
        <w:ind w:firstLine="283"/>
        <w:jc w:val="both"/>
        <w:rPr>
          <w:rFonts w:ascii="Verdana" w:hAnsi="Verdana"/>
          <w:color w:val="000000"/>
          <w:sz w:val="20"/>
        </w:rPr>
      </w:pPr>
    </w:p>
    <w:sectPr w:rsidR="00AC6451" w:rsidRPr="00B00DAC" w:rsidSect="00B00DAC">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860559" w14:textId="77777777" w:rsidR="00CF580D" w:rsidRDefault="00CF580D" w:rsidP="00DB5FFC">
      <w:pPr>
        <w:spacing w:after="0" w:line="240" w:lineRule="auto"/>
      </w:pPr>
      <w:r>
        <w:separator/>
      </w:r>
    </w:p>
  </w:endnote>
  <w:endnote w:type="continuationSeparator" w:id="0">
    <w:p w14:paraId="03E103D1" w14:textId="77777777" w:rsidR="00CF580D" w:rsidRDefault="00CF580D" w:rsidP="00DB5F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25FF4" w14:textId="77777777" w:rsidR="00DB5FFC" w:rsidRDefault="00DB5FFC" w:rsidP="00B00DA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A5BCB29" w14:textId="77777777" w:rsidR="00DB5FFC" w:rsidRDefault="00DB5FFC" w:rsidP="00DB5FF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8F5D2" w14:textId="2B50B032" w:rsidR="00DB5FFC" w:rsidRPr="00B00DAC" w:rsidRDefault="00B00DAC" w:rsidP="00B00DAC">
    <w:pPr>
      <w:pStyle w:val="Footer"/>
      <w:ind w:right="360"/>
      <w:rPr>
        <w:rFonts w:ascii="Arial" w:hAnsi="Arial" w:cs="Arial"/>
        <w:color w:val="999999"/>
        <w:sz w:val="20"/>
        <w:lang w:val="ru-RU"/>
      </w:rPr>
    </w:pPr>
    <w:r w:rsidRPr="00B00DA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46665" w14:textId="77777777" w:rsidR="00DB5FFC" w:rsidRDefault="00DB5F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C5C5A3" w14:textId="77777777" w:rsidR="00CF580D" w:rsidRDefault="00CF580D" w:rsidP="00DB5FFC">
      <w:pPr>
        <w:spacing w:after="0" w:line="240" w:lineRule="auto"/>
      </w:pPr>
      <w:r>
        <w:separator/>
      </w:r>
    </w:p>
  </w:footnote>
  <w:footnote w:type="continuationSeparator" w:id="0">
    <w:p w14:paraId="58104BF0" w14:textId="77777777" w:rsidR="00CF580D" w:rsidRDefault="00CF580D" w:rsidP="00DB5F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38E40" w14:textId="77777777" w:rsidR="00DB5FFC" w:rsidRDefault="00DB5F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6EF44" w14:textId="1890EDFF" w:rsidR="00DB5FFC" w:rsidRPr="00B00DAC" w:rsidRDefault="00B00DAC" w:rsidP="00B00DAC">
    <w:pPr>
      <w:pStyle w:val="Header"/>
      <w:rPr>
        <w:rFonts w:ascii="Arial" w:hAnsi="Arial" w:cs="Arial"/>
        <w:color w:val="999999"/>
        <w:sz w:val="20"/>
        <w:lang w:val="ru-RU"/>
      </w:rPr>
    </w:pPr>
    <w:r w:rsidRPr="00B00DAC">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7DD65" w14:textId="77777777" w:rsidR="00DB5FFC" w:rsidRDefault="00DB5F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036C0"/>
    <w:rsid w:val="00034616"/>
    <w:rsid w:val="0006063C"/>
    <w:rsid w:val="0015074B"/>
    <w:rsid w:val="00284F34"/>
    <w:rsid w:val="0029639D"/>
    <w:rsid w:val="00326F90"/>
    <w:rsid w:val="00AA1D8D"/>
    <w:rsid w:val="00AC6451"/>
    <w:rsid w:val="00B00DAC"/>
    <w:rsid w:val="00B47730"/>
    <w:rsid w:val="00CB0664"/>
    <w:rsid w:val="00CF580D"/>
    <w:rsid w:val="00DB5FFC"/>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7DF7C6"/>
  <w14:defaultImageDpi w14:val="300"/>
  <w15:docId w15:val="{E503413D-C4EA-4ADB-B696-AF92C6DAA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NormalWeb">
    <w:name w:val="Normal (Web)"/>
    <w:basedOn w:val="Normal"/>
    <w:uiPriority w:val="99"/>
    <w:semiHidden/>
    <w:unhideWhenUsed/>
    <w:rsid w:val="000036C0"/>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uiPriority w:val="99"/>
    <w:semiHidden/>
    <w:unhideWhenUsed/>
    <w:rsid w:val="00DB5F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9150796">
      <w:bodyDiv w:val="1"/>
      <w:marLeft w:val="0"/>
      <w:marRight w:val="0"/>
      <w:marTop w:val="0"/>
      <w:marBottom w:val="0"/>
      <w:divBdr>
        <w:top w:val="none" w:sz="0" w:space="0" w:color="auto"/>
        <w:left w:val="none" w:sz="0" w:space="0" w:color="auto"/>
        <w:bottom w:val="none" w:sz="0" w:space="0" w:color="auto"/>
        <w:right w:val="none" w:sz="0" w:space="0" w:color="auto"/>
      </w:divBdr>
    </w:div>
    <w:div w:id="21001047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5449</Words>
  <Characters>24575</Characters>
  <Application>Microsoft Office Word</Application>
  <DocSecurity>0</DocSecurity>
  <Lines>402</Lines>
  <Paragraphs>134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29890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New Accelerator</dc:title>
  <dc:subject/>
  <dc:creator>H. G. Wells</dc:creator>
  <cp:keywords/>
  <dc:description/>
  <cp:lastModifiedBy>Andrey Piskunov</cp:lastModifiedBy>
  <cp:revision>6</cp:revision>
  <dcterms:created xsi:type="dcterms:W3CDTF">2013-12-23T23:15:00Z</dcterms:created>
  <dcterms:modified xsi:type="dcterms:W3CDTF">2025-12-19T04:14:00Z</dcterms:modified>
  <cp:category/>
</cp:coreProperties>
</file>